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7AD" w:rsidRDefault="006F47AD" w:rsidP="005D4491"/>
    <w:p w:rsidR="006F47AD" w:rsidRDefault="006F47AD" w:rsidP="00F06F53">
      <w:pPr>
        <w:jc w:val="center"/>
        <w:outlineLvl w:val="0"/>
        <w:rPr>
          <w:rFonts w:ascii="Verdana" w:hAnsi="Verdana" w:cs="Verdana"/>
          <w:b/>
          <w:bCs/>
          <w:sz w:val="20"/>
          <w:szCs w:val="20"/>
        </w:rPr>
      </w:pPr>
      <w:r w:rsidRPr="008E6DAE">
        <w:rPr>
          <w:rFonts w:ascii="Verdana" w:hAnsi="Verdana" w:cs="Arial"/>
          <w:b/>
          <w:color w:val="000000"/>
          <w:sz w:val="22"/>
          <w:szCs w:val="22"/>
          <w:lang w:eastAsia="ar-SA"/>
        </w:rPr>
        <w:t>Formularz 2.1.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90"/>
      </w:tblGrid>
      <w:tr w:rsidR="006F47AD" w:rsidTr="001E68D3">
        <w:trPr>
          <w:trHeight w:val="699"/>
        </w:trPr>
        <w:tc>
          <w:tcPr>
            <w:tcW w:w="91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47AD" w:rsidRPr="0049764C" w:rsidRDefault="006F47AD">
            <w:pPr>
              <w:pStyle w:val="Heading6"/>
              <w:spacing w:before="0"/>
              <w:rPr>
                <w:rFonts w:ascii="Verdana" w:hAnsi="Verdana" w:cs="Verdana"/>
                <w:bCs/>
                <w:spacing w:val="30"/>
                <w:sz w:val="20"/>
              </w:rPr>
            </w:pPr>
            <w:r w:rsidRPr="0049764C">
              <w:rPr>
                <w:rFonts w:ascii="Verdana" w:hAnsi="Verdana" w:cs="Verdana"/>
                <w:bCs/>
                <w:szCs w:val="24"/>
              </w:rPr>
              <w:br w:type="page"/>
            </w:r>
            <w:r w:rsidRPr="0049764C">
              <w:rPr>
                <w:rFonts w:ascii="Verdana" w:hAnsi="Verdana" w:cs="Verdana"/>
                <w:bCs/>
                <w:spacing w:val="30"/>
                <w:sz w:val="20"/>
              </w:rPr>
              <w:t>OFERTA</w:t>
            </w:r>
          </w:p>
        </w:tc>
      </w:tr>
    </w:tbl>
    <w:p w:rsidR="006F47AD" w:rsidRDefault="006F47AD" w:rsidP="00C2611F">
      <w:pPr>
        <w:pStyle w:val="BodyText"/>
        <w:rPr>
          <w:rFonts w:cs="Arial"/>
          <w:sz w:val="22"/>
          <w:szCs w:val="22"/>
        </w:rPr>
      </w:pPr>
    </w:p>
    <w:p w:rsidR="006F47AD" w:rsidRDefault="006F47AD" w:rsidP="00C2611F">
      <w:pPr>
        <w:pStyle w:val="BodyText"/>
        <w:rPr>
          <w:rFonts w:cs="Arial"/>
          <w:sz w:val="22"/>
          <w:szCs w:val="22"/>
        </w:rPr>
      </w:pPr>
    </w:p>
    <w:p w:rsidR="006F47AD" w:rsidRPr="0047411E" w:rsidRDefault="006F47AD" w:rsidP="00C2611F">
      <w:pPr>
        <w:pStyle w:val="BodyText"/>
        <w:rPr>
          <w:rFonts w:cs="Arial"/>
          <w:b/>
          <w:sz w:val="22"/>
          <w:szCs w:val="22"/>
        </w:rPr>
      </w:pPr>
      <w:r w:rsidRPr="0047411E">
        <w:rPr>
          <w:rFonts w:cs="Arial"/>
          <w:sz w:val="22"/>
          <w:szCs w:val="22"/>
        </w:rPr>
        <w:t>……….…………………………</w:t>
      </w:r>
    </w:p>
    <w:p w:rsidR="006F47AD" w:rsidRPr="0047411E" w:rsidRDefault="006F47AD" w:rsidP="00C2611F">
      <w:pPr>
        <w:tabs>
          <w:tab w:val="left" w:pos="851"/>
        </w:tabs>
        <w:ind w:right="340"/>
        <w:rPr>
          <w:rFonts w:ascii="Arial" w:hAnsi="Arial" w:cs="Arial"/>
          <w:sz w:val="22"/>
          <w:szCs w:val="22"/>
        </w:rPr>
      </w:pPr>
      <w:r w:rsidRPr="0047411E">
        <w:rPr>
          <w:rFonts w:ascii="Arial" w:hAnsi="Arial" w:cs="Arial"/>
          <w:sz w:val="22"/>
          <w:szCs w:val="22"/>
        </w:rPr>
        <w:t>(pieczęć adresowa Wykonawcy)</w:t>
      </w:r>
    </w:p>
    <w:p w:rsidR="006F47AD" w:rsidRPr="0047411E" w:rsidRDefault="006F47AD" w:rsidP="00C2611F">
      <w:pPr>
        <w:tabs>
          <w:tab w:val="left" w:pos="851"/>
        </w:tabs>
        <w:ind w:right="340"/>
        <w:jc w:val="both"/>
        <w:rPr>
          <w:rFonts w:ascii="Arial" w:hAnsi="Arial" w:cs="Arial"/>
          <w:sz w:val="22"/>
          <w:szCs w:val="22"/>
        </w:rPr>
      </w:pPr>
    </w:p>
    <w:p w:rsidR="006F47AD" w:rsidRPr="0047411E" w:rsidRDefault="006F47AD" w:rsidP="00C2611F">
      <w:pPr>
        <w:pStyle w:val="Caption"/>
        <w:tabs>
          <w:tab w:val="left" w:pos="284"/>
          <w:tab w:val="left" w:pos="851"/>
        </w:tabs>
        <w:ind w:right="340"/>
        <w:rPr>
          <w:rFonts w:ascii="Arial" w:hAnsi="Arial" w:cs="Arial"/>
          <w:b/>
          <w:sz w:val="22"/>
          <w:szCs w:val="22"/>
        </w:rPr>
      </w:pPr>
      <w:r w:rsidRPr="0047411E">
        <w:rPr>
          <w:rFonts w:ascii="Arial" w:hAnsi="Arial" w:cs="Arial"/>
          <w:sz w:val="22"/>
          <w:szCs w:val="22"/>
        </w:rPr>
        <w:t>NIP: …………………….…..</w:t>
      </w:r>
    </w:p>
    <w:p w:rsidR="006F47AD" w:rsidRPr="0047411E" w:rsidRDefault="006F47AD" w:rsidP="00C2611F">
      <w:pPr>
        <w:tabs>
          <w:tab w:val="left" w:pos="851"/>
        </w:tabs>
        <w:ind w:right="340"/>
        <w:rPr>
          <w:rFonts w:ascii="Arial" w:hAnsi="Arial" w:cs="Arial"/>
          <w:sz w:val="22"/>
          <w:szCs w:val="22"/>
        </w:rPr>
      </w:pPr>
      <w:r w:rsidRPr="0047411E">
        <w:rPr>
          <w:rFonts w:ascii="Arial" w:hAnsi="Arial" w:cs="Arial"/>
          <w:sz w:val="22"/>
          <w:szCs w:val="22"/>
        </w:rPr>
        <w:t>tel.  ……………….…………</w:t>
      </w:r>
    </w:p>
    <w:p w:rsidR="006F47AD" w:rsidRPr="0047411E" w:rsidRDefault="006F47AD" w:rsidP="00C2611F">
      <w:pPr>
        <w:pStyle w:val="Heading2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47411E">
        <w:rPr>
          <w:rFonts w:ascii="Arial" w:hAnsi="Arial" w:cs="Arial"/>
          <w:sz w:val="22"/>
          <w:szCs w:val="22"/>
        </w:rPr>
        <w:t xml:space="preserve">fax ………………..…………                                              </w:t>
      </w:r>
      <w:r w:rsidRPr="0047411E">
        <w:rPr>
          <w:rFonts w:ascii="Arial" w:hAnsi="Arial" w:cs="Arial"/>
          <w:sz w:val="22"/>
          <w:szCs w:val="22"/>
        </w:rPr>
        <w:tab/>
      </w:r>
      <w:r w:rsidRPr="0047411E">
        <w:rPr>
          <w:rFonts w:ascii="Arial" w:hAnsi="Arial" w:cs="Arial"/>
          <w:b/>
          <w:sz w:val="22"/>
          <w:szCs w:val="22"/>
        </w:rPr>
        <w:t>Zarząd Dróg Powiatowych</w:t>
      </w:r>
      <w:r w:rsidRPr="0047411E">
        <w:rPr>
          <w:rFonts w:ascii="Arial" w:hAnsi="Arial" w:cs="Arial"/>
          <w:sz w:val="22"/>
          <w:szCs w:val="22"/>
        </w:rPr>
        <w:t xml:space="preserve"> </w:t>
      </w:r>
    </w:p>
    <w:p w:rsidR="006F47AD" w:rsidRPr="0047411E" w:rsidRDefault="006F47AD" w:rsidP="00C2611F">
      <w:pPr>
        <w:ind w:left="5664"/>
        <w:rPr>
          <w:rFonts w:ascii="Arial" w:hAnsi="Arial" w:cs="Arial"/>
          <w:b/>
          <w:sz w:val="22"/>
          <w:szCs w:val="22"/>
        </w:rPr>
      </w:pPr>
      <w:r w:rsidRPr="0047411E">
        <w:rPr>
          <w:rFonts w:ascii="Arial" w:hAnsi="Arial" w:cs="Arial"/>
          <w:b/>
          <w:sz w:val="22"/>
          <w:szCs w:val="22"/>
        </w:rPr>
        <w:t>ul. Świętojańska 20 d</w:t>
      </w:r>
    </w:p>
    <w:p w:rsidR="006F47AD" w:rsidRPr="0047411E" w:rsidRDefault="006F47AD" w:rsidP="00C2611F">
      <w:pPr>
        <w:rPr>
          <w:rFonts w:ascii="Arial" w:hAnsi="Arial" w:cs="Arial"/>
          <w:b/>
          <w:sz w:val="22"/>
          <w:szCs w:val="22"/>
        </w:rPr>
      </w:pPr>
      <w:r w:rsidRPr="0047411E">
        <w:rPr>
          <w:rFonts w:ascii="Arial" w:hAnsi="Arial" w:cs="Arial"/>
          <w:sz w:val="22"/>
          <w:szCs w:val="22"/>
        </w:rPr>
        <w:t xml:space="preserve">poczta elektroniczna:                                                          </w:t>
      </w:r>
      <w:r w:rsidRPr="0047411E">
        <w:rPr>
          <w:rFonts w:ascii="Arial" w:hAnsi="Arial" w:cs="Arial"/>
          <w:sz w:val="22"/>
          <w:szCs w:val="22"/>
        </w:rPr>
        <w:tab/>
      </w:r>
      <w:r w:rsidRPr="0047411E">
        <w:rPr>
          <w:rFonts w:ascii="Arial" w:hAnsi="Arial" w:cs="Arial"/>
          <w:b/>
          <w:sz w:val="22"/>
          <w:szCs w:val="22"/>
        </w:rPr>
        <w:t>62-500 Konin</w:t>
      </w:r>
    </w:p>
    <w:p w:rsidR="006F47AD" w:rsidRPr="0047411E" w:rsidRDefault="006F47AD" w:rsidP="00C2611F">
      <w:pPr>
        <w:tabs>
          <w:tab w:val="left" w:pos="851"/>
        </w:tabs>
        <w:ind w:right="340"/>
        <w:rPr>
          <w:rFonts w:ascii="Arial" w:hAnsi="Arial" w:cs="Arial"/>
          <w:sz w:val="22"/>
          <w:szCs w:val="22"/>
        </w:rPr>
      </w:pPr>
      <w:r w:rsidRPr="0047411E">
        <w:rPr>
          <w:rFonts w:ascii="Arial" w:hAnsi="Arial" w:cs="Arial"/>
          <w:sz w:val="22"/>
          <w:szCs w:val="22"/>
        </w:rPr>
        <w:t xml:space="preserve">……………………………………. </w:t>
      </w:r>
    </w:p>
    <w:p w:rsidR="006F47AD" w:rsidRPr="0047411E" w:rsidRDefault="006F47AD" w:rsidP="00C2611F">
      <w:pPr>
        <w:tabs>
          <w:tab w:val="left" w:pos="851"/>
        </w:tabs>
        <w:ind w:right="340"/>
        <w:rPr>
          <w:rFonts w:ascii="Arial" w:hAnsi="Arial" w:cs="Arial"/>
          <w:sz w:val="22"/>
          <w:szCs w:val="22"/>
        </w:rPr>
      </w:pPr>
      <w:r w:rsidRPr="0047411E">
        <w:rPr>
          <w:rFonts w:ascii="Arial" w:hAnsi="Arial" w:cs="Arial"/>
          <w:sz w:val="22"/>
          <w:szCs w:val="22"/>
        </w:rPr>
        <w:t xml:space="preserve">strona internetowa: </w:t>
      </w:r>
    </w:p>
    <w:p w:rsidR="006F47AD" w:rsidRPr="0047411E" w:rsidRDefault="006F47AD" w:rsidP="00C2611F">
      <w:pPr>
        <w:tabs>
          <w:tab w:val="left" w:pos="851"/>
        </w:tabs>
        <w:ind w:right="340"/>
        <w:rPr>
          <w:rFonts w:ascii="Arial" w:hAnsi="Arial" w:cs="Arial"/>
          <w:b/>
          <w:sz w:val="22"/>
          <w:szCs w:val="22"/>
          <w:vertAlign w:val="subscript"/>
        </w:rPr>
      </w:pPr>
      <w:r w:rsidRPr="0047411E">
        <w:rPr>
          <w:rFonts w:ascii="Arial" w:hAnsi="Arial" w:cs="Arial"/>
          <w:sz w:val="22"/>
          <w:szCs w:val="22"/>
        </w:rPr>
        <w:t>……………………………………</w:t>
      </w:r>
    </w:p>
    <w:p w:rsidR="006F47AD" w:rsidRDefault="006F47AD" w:rsidP="002F3261">
      <w:pPr>
        <w:pStyle w:val="Zwykytekst1"/>
        <w:tabs>
          <w:tab w:val="left" w:leader="dot" w:pos="9360"/>
        </w:tabs>
        <w:spacing w:before="120" w:after="120"/>
        <w:rPr>
          <w:rFonts w:ascii="Verdana" w:hAnsi="Verdana"/>
          <w:b/>
        </w:rPr>
      </w:pPr>
    </w:p>
    <w:p w:rsidR="006F47AD" w:rsidRDefault="006F47AD" w:rsidP="002F3261">
      <w:pPr>
        <w:pStyle w:val="Zwykytekst1"/>
        <w:tabs>
          <w:tab w:val="left" w:leader="dot" w:pos="9360"/>
        </w:tabs>
        <w:spacing w:before="120" w:after="120"/>
        <w:rPr>
          <w:rFonts w:ascii="Verdana" w:hAnsi="Verdana"/>
          <w:b/>
        </w:rPr>
      </w:pPr>
    </w:p>
    <w:p w:rsidR="006F47AD" w:rsidRDefault="006F47AD" w:rsidP="00C2611F">
      <w:pPr>
        <w:pStyle w:val="Zwykytekst1"/>
        <w:tabs>
          <w:tab w:val="left" w:leader="dot" w:pos="9360"/>
        </w:tabs>
        <w:spacing w:before="120" w:after="12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Nawiązując  do  ogłoszenia  o  zamówieniu  w  postępowaniu  o  udzielenie zamówienia publicznego prowadzonym w trybie przetargu nieograniczonego na:</w:t>
      </w:r>
    </w:p>
    <w:p w:rsidR="006F47AD" w:rsidRPr="004B6D24" w:rsidRDefault="006F47AD" w:rsidP="005930AF">
      <w:pPr>
        <w:pStyle w:val="BodyText20"/>
        <w:spacing w:before="120" w:after="120"/>
        <w:ind w:left="79" w:right="278" w:firstLine="62"/>
        <w:jc w:val="center"/>
        <w:rPr>
          <w:rFonts w:ascii="Verdana" w:hAnsi="Verdana" w:cs="Calibri"/>
          <w:b/>
          <w:i/>
          <w:sz w:val="22"/>
          <w:szCs w:val="22"/>
        </w:rPr>
      </w:pPr>
      <w:r w:rsidRPr="000220FE">
        <w:rPr>
          <w:rFonts w:ascii="Verdana" w:hAnsi="Verdana"/>
          <w:b/>
          <w:sz w:val="22"/>
          <w:szCs w:val="22"/>
        </w:rPr>
        <w:t>„Opracowanie dokumentacji projektowo-kosztorysowej na budowę przeprawy mostowej przez rzekę Wartę w miejscowości Biechowy wraz z niezbędnymi drogami dojazdowymi, w ciągu drogi</w:t>
      </w:r>
      <w:r>
        <w:rPr>
          <w:rFonts w:ascii="Verdana" w:hAnsi="Verdana"/>
          <w:b/>
          <w:sz w:val="22"/>
          <w:szCs w:val="22"/>
        </w:rPr>
        <w:t xml:space="preserve"> powiatowej nr 3217P, w ramach P</w:t>
      </w:r>
      <w:r w:rsidRPr="000220FE">
        <w:rPr>
          <w:rFonts w:ascii="Verdana" w:hAnsi="Verdana"/>
          <w:b/>
          <w:sz w:val="22"/>
          <w:szCs w:val="22"/>
        </w:rPr>
        <w:t>rogramu Mosty dla Regionów”.</w:t>
      </w:r>
    </w:p>
    <w:p w:rsidR="006F47AD" w:rsidRPr="00525710" w:rsidRDefault="006F47AD" w:rsidP="005930AF">
      <w:pPr>
        <w:spacing w:before="120" w:after="120" w:line="264" w:lineRule="auto"/>
        <w:jc w:val="center"/>
        <w:rPr>
          <w:rFonts w:ascii="Verdana" w:hAnsi="Verdana"/>
          <w:color w:val="000000"/>
          <w:sz w:val="20"/>
          <w:szCs w:val="20"/>
        </w:rPr>
      </w:pPr>
      <w:r w:rsidRPr="00525710">
        <w:rPr>
          <w:rFonts w:ascii="Verdana" w:hAnsi="Verdana"/>
          <w:color w:val="000000"/>
          <w:sz w:val="20"/>
          <w:szCs w:val="20"/>
        </w:rPr>
        <w:t xml:space="preserve">Znak postępowania: </w:t>
      </w:r>
      <w:r w:rsidRPr="0047411E">
        <w:rPr>
          <w:rFonts w:ascii="Verdana" w:hAnsi="Verdana"/>
          <w:b/>
          <w:sz w:val="20"/>
          <w:szCs w:val="20"/>
        </w:rPr>
        <w:t>ZDP-NZ-3302-15/2020</w:t>
      </w:r>
    </w:p>
    <w:p w:rsidR="006F47AD" w:rsidRPr="002F3261" w:rsidRDefault="006F47AD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b/>
          <w:sz w:val="2"/>
          <w:szCs w:val="2"/>
        </w:rPr>
      </w:pPr>
    </w:p>
    <w:p w:rsidR="006F47AD" w:rsidRDefault="006F47AD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MY NIŻEJ PODPISANI</w:t>
      </w:r>
      <w:r>
        <w:rPr>
          <w:rFonts w:ascii="Verdana" w:hAnsi="Verdana"/>
        </w:rPr>
        <w:t xml:space="preserve"> </w:t>
      </w:r>
    </w:p>
    <w:p w:rsidR="006F47AD" w:rsidRDefault="006F47AD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_______________________________________________________________________ </w:t>
      </w:r>
    </w:p>
    <w:p w:rsidR="006F47AD" w:rsidRDefault="006F47AD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_______________________________________________________________________ </w:t>
      </w:r>
    </w:p>
    <w:p w:rsidR="006F47AD" w:rsidRDefault="006F47AD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działając w imieniu i na rzecz</w:t>
      </w:r>
    </w:p>
    <w:p w:rsidR="006F47AD" w:rsidRDefault="006F47AD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_______________________________________________________________________ </w:t>
      </w:r>
    </w:p>
    <w:p w:rsidR="006F47AD" w:rsidRDefault="006F47AD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_______________________________________________________________________ </w:t>
      </w:r>
    </w:p>
    <w:p w:rsidR="006F47AD" w:rsidRDefault="006F47AD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(nazwa (firma) dokładny adres Wykonawcy/Wykonawców)</w:t>
      </w:r>
    </w:p>
    <w:p w:rsidR="006F47AD" w:rsidRDefault="006F47AD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6F47AD" w:rsidRDefault="006F47AD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</w:rPr>
      </w:pPr>
    </w:p>
    <w:p w:rsidR="006F47AD" w:rsidRDefault="006F47AD" w:rsidP="002F3261">
      <w:pPr>
        <w:pStyle w:val="Zwykytekst1"/>
        <w:numPr>
          <w:ilvl w:val="0"/>
          <w:numId w:val="2"/>
        </w:numPr>
        <w:tabs>
          <w:tab w:val="left" w:pos="284"/>
        </w:tabs>
        <w:spacing w:after="240" w:line="240" w:lineRule="exact"/>
        <w:ind w:left="284" w:hanging="284"/>
        <w:jc w:val="both"/>
        <w:rPr>
          <w:rFonts w:ascii="Verdana" w:hAnsi="Verdana"/>
        </w:rPr>
      </w:pPr>
      <w:r w:rsidRPr="00F06F53">
        <w:rPr>
          <w:rFonts w:ascii="Verdana" w:hAnsi="Verdana"/>
          <w:b/>
        </w:rPr>
        <w:t>SKŁADAMY OFERTĘ</w:t>
      </w:r>
      <w:r w:rsidRPr="00F06F53">
        <w:rPr>
          <w:rFonts w:ascii="Verdana" w:hAnsi="Verdana"/>
        </w:rPr>
        <w:t xml:space="preserve"> na wykonanie przedmiotu zamówienia zgodnie ze Specyfikacją Istotnych Warunków </w:t>
      </w:r>
      <w:r>
        <w:rPr>
          <w:rFonts w:ascii="Verdana" w:hAnsi="Verdana"/>
        </w:rPr>
        <w:t>Zamówienia dla niniejszego postępowania (SIWZ).</w:t>
      </w:r>
    </w:p>
    <w:p w:rsidR="006F47AD" w:rsidRDefault="006F47AD" w:rsidP="002F3261">
      <w:pPr>
        <w:pStyle w:val="Zwykytekst1"/>
        <w:numPr>
          <w:ilvl w:val="0"/>
          <w:numId w:val="2"/>
        </w:numPr>
        <w:tabs>
          <w:tab w:val="left" w:pos="284"/>
        </w:tabs>
        <w:spacing w:after="240" w:line="240" w:lineRule="exact"/>
        <w:ind w:left="284" w:hanging="284"/>
        <w:jc w:val="both"/>
        <w:rPr>
          <w:rFonts w:ascii="Verdana" w:hAnsi="Verdana"/>
        </w:rPr>
      </w:pPr>
      <w:r w:rsidRPr="00F06F53">
        <w:rPr>
          <w:rFonts w:ascii="Verdana" w:hAnsi="Verdana"/>
          <w:b/>
        </w:rPr>
        <w:t>OŚWIADCZAMY,</w:t>
      </w:r>
      <w:r w:rsidRPr="00F06F53">
        <w:rPr>
          <w:rFonts w:ascii="Verdana" w:hAnsi="Verdana"/>
        </w:rPr>
        <w:t xml:space="preserve"> że zapoznaliśmy się ze Specyfikacją Istotnych Warunków Zamówienia oraz wyjaśnieniami i zmianami SIWZ przekazanymi przez Zamawiającego i uznajemy się za związanych określonymi w nich postanowieniami i zasadami postępowania.</w:t>
      </w:r>
    </w:p>
    <w:p w:rsidR="006F47AD" w:rsidRDefault="006F47AD" w:rsidP="003568E8">
      <w:pPr>
        <w:pStyle w:val="Zwykytekst1"/>
        <w:tabs>
          <w:tab w:val="left" w:pos="284"/>
        </w:tabs>
        <w:spacing w:after="240" w:line="240" w:lineRule="exact"/>
        <w:jc w:val="both"/>
        <w:rPr>
          <w:rFonts w:ascii="Verdana" w:hAnsi="Verdana"/>
        </w:rPr>
      </w:pPr>
    </w:p>
    <w:p w:rsidR="006F47AD" w:rsidRDefault="006F47AD" w:rsidP="003568E8">
      <w:pPr>
        <w:pStyle w:val="Zwykytekst1"/>
        <w:tabs>
          <w:tab w:val="left" w:pos="284"/>
        </w:tabs>
        <w:spacing w:after="240" w:line="240" w:lineRule="exact"/>
        <w:jc w:val="both"/>
        <w:rPr>
          <w:rFonts w:ascii="Verdana" w:hAnsi="Verdana"/>
        </w:rPr>
      </w:pPr>
    </w:p>
    <w:p w:rsidR="006F47AD" w:rsidRPr="0047411E" w:rsidRDefault="006F47AD" w:rsidP="003568E8">
      <w:pPr>
        <w:pStyle w:val="List4"/>
        <w:spacing w:after="60"/>
        <w:ind w:left="0" w:firstLine="708"/>
        <w:jc w:val="both"/>
        <w:rPr>
          <w:rFonts w:ascii="Arial" w:hAnsi="Arial" w:cs="Arial"/>
          <w:sz w:val="18"/>
          <w:szCs w:val="18"/>
        </w:rPr>
      </w:pPr>
      <w:r w:rsidRPr="0047411E">
        <w:rPr>
          <w:rFonts w:ascii="Arial" w:hAnsi="Arial" w:cs="Arial"/>
          <w:sz w:val="18"/>
          <w:szCs w:val="18"/>
        </w:rPr>
        <w:t xml:space="preserve">(................................................) </w:t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  <w:t>(..........................................................)</w:t>
      </w:r>
    </w:p>
    <w:p w:rsidR="006F47AD" w:rsidRPr="0047411E" w:rsidRDefault="006F47AD" w:rsidP="003568E8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47411E">
        <w:rPr>
          <w:rFonts w:ascii="Arial" w:hAnsi="Arial" w:cs="Arial"/>
          <w:sz w:val="18"/>
          <w:szCs w:val="18"/>
        </w:rPr>
        <w:t xml:space="preserve">       Miejscowość i data   </w:t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  <w:t xml:space="preserve">                   Podpis i pieczęć </w:t>
      </w:r>
    </w:p>
    <w:p w:rsidR="006F47AD" w:rsidRPr="0047411E" w:rsidRDefault="006F47AD" w:rsidP="003568E8">
      <w:pPr>
        <w:jc w:val="both"/>
        <w:rPr>
          <w:rFonts w:ascii="Arial" w:hAnsi="Arial" w:cs="Arial"/>
          <w:sz w:val="18"/>
          <w:szCs w:val="18"/>
        </w:rPr>
      </w:pPr>
      <w:r w:rsidRPr="0047411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pełnomocnego przedstawiciela Wykonawcy </w:t>
      </w:r>
    </w:p>
    <w:p w:rsidR="006F47AD" w:rsidRDefault="006F47AD" w:rsidP="003568E8">
      <w:pPr>
        <w:pStyle w:val="Zwykytekst1"/>
        <w:tabs>
          <w:tab w:val="left" w:pos="284"/>
        </w:tabs>
        <w:spacing w:after="240" w:line="240" w:lineRule="exact"/>
        <w:jc w:val="both"/>
        <w:rPr>
          <w:rFonts w:ascii="Verdana" w:hAnsi="Verdana"/>
        </w:rPr>
      </w:pPr>
    </w:p>
    <w:p w:rsidR="006F47AD" w:rsidRPr="002F3261" w:rsidRDefault="006F47AD" w:rsidP="002F3261">
      <w:pPr>
        <w:pStyle w:val="PlainText"/>
        <w:numPr>
          <w:ilvl w:val="0"/>
          <w:numId w:val="2"/>
        </w:numPr>
        <w:tabs>
          <w:tab w:val="left" w:pos="284"/>
          <w:tab w:val="left" w:pos="426"/>
        </w:tabs>
        <w:ind w:left="284" w:hanging="284"/>
        <w:rPr>
          <w:rFonts w:ascii="Verdana" w:hAnsi="Verdana"/>
          <w:b/>
        </w:rPr>
      </w:pPr>
      <w:r w:rsidRPr="00F06F53">
        <w:rPr>
          <w:rFonts w:ascii="Verdana" w:hAnsi="Verdana"/>
          <w:b/>
          <w:color w:val="000000"/>
        </w:rPr>
        <w:t>OFERUJEMY</w:t>
      </w:r>
      <w:r>
        <w:rPr>
          <w:rFonts w:ascii="Verdana" w:hAnsi="Verdana"/>
          <w:b/>
          <w:color w:val="000000"/>
        </w:rPr>
        <w:t xml:space="preserve"> </w:t>
      </w:r>
      <w:r>
        <w:rPr>
          <w:rFonts w:ascii="Verdana" w:hAnsi="Verdana"/>
          <w:color w:val="000000"/>
        </w:rPr>
        <w:t>:</w:t>
      </w:r>
    </w:p>
    <w:p w:rsidR="006F47AD" w:rsidRPr="0047411E" w:rsidRDefault="006F47AD" w:rsidP="00C2611F">
      <w:pPr>
        <w:pStyle w:val="PlainText"/>
        <w:numPr>
          <w:ilvl w:val="0"/>
          <w:numId w:val="23"/>
        </w:numPr>
        <w:spacing w:line="360" w:lineRule="exact"/>
        <w:jc w:val="both"/>
        <w:rPr>
          <w:rFonts w:ascii="Verdana" w:hAnsi="Verdana"/>
        </w:rPr>
      </w:pPr>
      <w:r w:rsidRPr="0047411E">
        <w:rPr>
          <w:rFonts w:ascii="Verdana" w:hAnsi="Verdana"/>
        </w:rPr>
        <w:t xml:space="preserve">wykonanie przedmiotu zamówienia za cenę : </w:t>
      </w:r>
    </w:p>
    <w:p w:rsidR="006F47AD" w:rsidRPr="0047411E" w:rsidRDefault="006F47AD" w:rsidP="00C2611F">
      <w:pPr>
        <w:pStyle w:val="PlainText"/>
        <w:spacing w:line="360" w:lineRule="exact"/>
        <w:jc w:val="both"/>
        <w:rPr>
          <w:rFonts w:ascii="Verdana" w:hAnsi="Verdana"/>
        </w:rPr>
      </w:pPr>
      <w:r w:rsidRPr="0047411E">
        <w:rPr>
          <w:rFonts w:ascii="Verdana" w:hAnsi="Verdana"/>
        </w:rPr>
        <w:t xml:space="preserve">                                                           ...................................... zł (netto)</w:t>
      </w:r>
    </w:p>
    <w:p w:rsidR="006F47AD" w:rsidRPr="0047411E" w:rsidRDefault="006F47AD" w:rsidP="00C2611F">
      <w:pPr>
        <w:pStyle w:val="PlainText"/>
        <w:spacing w:line="360" w:lineRule="exact"/>
        <w:ind w:left="3545"/>
        <w:jc w:val="both"/>
        <w:rPr>
          <w:rFonts w:ascii="Verdana" w:hAnsi="Verdana"/>
        </w:rPr>
      </w:pPr>
      <w:r w:rsidRPr="0047411E">
        <w:rPr>
          <w:rFonts w:ascii="Verdana" w:hAnsi="Verdana"/>
        </w:rPr>
        <w:t xml:space="preserve">     + ...................................... zł podatek VAT</w:t>
      </w:r>
    </w:p>
    <w:p w:rsidR="006F47AD" w:rsidRPr="0047411E" w:rsidRDefault="006F47AD" w:rsidP="00C2611F">
      <w:pPr>
        <w:pStyle w:val="PlainText"/>
        <w:spacing w:line="360" w:lineRule="exact"/>
        <w:ind w:left="3545"/>
        <w:jc w:val="both"/>
        <w:rPr>
          <w:rFonts w:ascii="Verdana" w:hAnsi="Verdana"/>
        </w:rPr>
      </w:pPr>
      <w:r w:rsidRPr="0047411E">
        <w:rPr>
          <w:rFonts w:ascii="Verdana" w:hAnsi="Verdana"/>
        </w:rPr>
        <w:t xml:space="preserve">     = ...................................... zł (brutto)</w:t>
      </w:r>
    </w:p>
    <w:p w:rsidR="006F47AD" w:rsidRPr="0047411E" w:rsidRDefault="006F47AD" w:rsidP="002F3261">
      <w:pPr>
        <w:pStyle w:val="Zwykytekst1"/>
        <w:spacing w:line="360" w:lineRule="exact"/>
        <w:ind w:left="283"/>
        <w:jc w:val="both"/>
        <w:rPr>
          <w:rFonts w:ascii="Verdana" w:hAnsi="Verdana"/>
        </w:rPr>
      </w:pPr>
      <w:r w:rsidRPr="0047411E">
        <w:rPr>
          <w:rFonts w:ascii="Verdana" w:hAnsi="Verdana"/>
        </w:rPr>
        <w:t xml:space="preserve">(słownie złotych:________________________________________________________) </w:t>
      </w:r>
    </w:p>
    <w:p w:rsidR="006F47AD" w:rsidRPr="002F3261" w:rsidRDefault="006F47AD" w:rsidP="00C2611F">
      <w:pPr>
        <w:pStyle w:val="BodyText2"/>
        <w:spacing w:before="60"/>
        <w:ind w:left="284"/>
        <w:rPr>
          <w:rFonts w:ascii="Verdana" w:hAnsi="Verdana"/>
          <w:b w:val="0"/>
          <w:sz w:val="20"/>
        </w:rPr>
      </w:pPr>
      <w:r w:rsidRPr="002F3261">
        <w:rPr>
          <w:rFonts w:ascii="Verdana" w:hAnsi="Verdana"/>
          <w:b w:val="0"/>
          <w:sz w:val="20"/>
        </w:rPr>
        <w:t>zgodnie</w:t>
      </w:r>
      <w:r>
        <w:rPr>
          <w:rFonts w:ascii="Verdana" w:hAnsi="Verdana"/>
          <w:b w:val="0"/>
          <w:sz w:val="20"/>
        </w:rPr>
        <w:t xml:space="preserve"> z załączonym do oferty Formularzem cenowym - Tabela Wyceny E</w:t>
      </w:r>
      <w:r w:rsidRPr="002F3261">
        <w:rPr>
          <w:rFonts w:ascii="Verdana" w:hAnsi="Verdana"/>
          <w:b w:val="0"/>
          <w:sz w:val="20"/>
        </w:rPr>
        <w:t>tapów</w:t>
      </w:r>
      <w:r>
        <w:rPr>
          <w:rFonts w:ascii="Verdana" w:hAnsi="Verdana"/>
          <w:b w:val="0"/>
          <w:sz w:val="20"/>
        </w:rPr>
        <w:t xml:space="preserve"> Umowy i Opracowań Projektowych</w:t>
      </w:r>
    </w:p>
    <w:p w:rsidR="006F47AD" w:rsidRPr="002F3261" w:rsidRDefault="006F47AD" w:rsidP="002F3261">
      <w:pPr>
        <w:pStyle w:val="BodyText2"/>
        <w:ind w:left="283"/>
        <w:jc w:val="left"/>
        <w:rPr>
          <w:rFonts w:ascii="Verdana" w:hAnsi="Verdana"/>
          <w:b w:val="0"/>
          <w:bCs/>
          <w:sz w:val="10"/>
          <w:szCs w:val="10"/>
        </w:rPr>
      </w:pPr>
    </w:p>
    <w:p w:rsidR="006F47AD" w:rsidRPr="002F3261" w:rsidRDefault="006F47AD" w:rsidP="002F3261">
      <w:pPr>
        <w:pStyle w:val="ListParagraph"/>
        <w:spacing w:after="80" w:line="264" w:lineRule="auto"/>
        <w:ind w:left="283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b)  okres </w:t>
      </w:r>
      <w:r w:rsidRPr="0047411E">
        <w:rPr>
          <w:rFonts w:ascii="Verdana" w:hAnsi="Verdana"/>
        </w:rPr>
        <w:t xml:space="preserve">rękojmi  </w:t>
      </w:r>
      <w:r w:rsidRPr="002F3261">
        <w:rPr>
          <w:rFonts w:ascii="Verdana" w:hAnsi="Verdana"/>
          <w:color w:val="000000"/>
        </w:rPr>
        <w:t>wynoszący  _______ miesięcy.</w:t>
      </w:r>
    </w:p>
    <w:p w:rsidR="006F47AD" w:rsidRPr="0047411E" w:rsidRDefault="006F47AD" w:rsidP="002F3261">
      <w:pPr>
        <w:pStyle w:val="ListParagraph"/>
        <w:spacing w:after="80" w:line="264" w:lineRule="auto"/>
        <w:ind w:left="283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(powyższy okres </w:t>
      </w:r>
      <w:r w:rsidRPr="0047411E">
        <w:rPr>
          <w:rFonts w:ascii="Verdana" w:hAnsi="Verdana"/>
        </w:rPr>
        <w:t>rękojmi o</w:t>
      </w:r>
      <w:r>
        <w:rPr>
          <w:rFonts w:ascii="Verdana" w:hAnsi="Verdana"/>
          <w:color w:val="000000"/>
        </w:rPr>
        <w:t>kreśla W</w:t>
      </w:r>
      <w:r w:rsidRPr="002F3261">
        <w:rPr>
          <w:rFonts w:ascii="Verdana" w:hAnsi="Verdana"/>
          <w:color w:val="000000"/>
        </w:rPr>
        <w:t>ykonawca podając konkretną licz</w:t>
      </w:r>
      <w:r>
        <w:rPr>
          <w:rFonts w:ascii="Verdana" w:hAnsi="Verdana"/>
          <w:color w:val="000000"/>
        </w:rPr>
        <w:t xml:space="preserve">bę miesięcy </w:t>
      </w:r>
      <w:r w:rsidRPr="0047411E">
        <w:rPr>
          <w:rFonts w:ascii="Verdana" w:hAnsi="Verdana"/>
        </w:rPr>
        <w:t>rękojmi – 24 lub 48 lub 72 miesiące)</w:t>
      </w:r>
    </w:p>
    <w:p w:rsidR="006F47AD" w:rsidRDefault="006F47AD" w:rsidP="00361137">
      <w:pPr>
        <w:spacing w:after="80" w:line="264" w:lineRule="auto"/>
        <w:ind w:left="284"/>
        <w:jc w:val="both"/>
        <w:rPr>
          <w:rFonts w:ascii="Verdana" w:hAnsi="Verdana"/>
          <w:color w:val="000000"/>
          <w:sz w:val="20"/>
          <w:szCs w:val="20"/>
          <w:u w:val="single"/>
        </w:rPr>
      </w:pPr>
    </w:p>
    <w:p w:rsidR="006F47AD" w:rsidRPr="00F525A1" w:rsidRDefault="006F47AD" w:rsidP="00361137">
      <w:pPr>
        <w:spacing w:after="80" w:line="264" w:lineRule="auto"/>
        <w:ind w:left="284"/>
        <w:jc w:val="both"/>
        <w:rPr>
          <w:rFonts w:ascii="Verdana" w:hAnsi="Verdana"/>
          <w:color w:val="000000"/>
          <w:sz w:val="20"/>
          <w:szCs w:val="20"/>
        </w:rPr>
      </w:pPr>
      <w:r w:rsidRPr="00F525A1">
        <w:rPr>
          <w:rFonts w:ascii="Verdana" w:hAnsi="Verdana"/>
          <w:color w:val="000000"/>
          <w:sz w:val="20"/>
          <w:szCs w:val="20"/>
          <w:u w:val="single"/>
        </w:rPr>
        <w:t>Ponadto Wykonawca informuje, że</w:t>
      </w:r>
      <w:r w:rsidRPr="00F525A1">
        <w:rPr>
          <w:rFonts w:ascii="Verdana" w:hAnsi="Verdana"/>
          <w:color w:val="000000"/>
          <w:sz w:val="20"/>
          <w:szCs w:val="20"/>
        </w:rPr>
        <w:t>:</w:t>
      </w:r>
    </w:p>
    <w:p w:rsidR="006F47AD" w:rsidRPr="009D0D7C" w:rsidRDefault="006F47AD" w:rsidP="00F64998">
      <w:pPr>
        <w:numPr>
          <w:ilvl w:val="0"/>
          <w:numId w:val="3"/>
        </w:numPr>
        <w:suppressAutoHyphens/>
        <w:spacing w:after="40"/>
        <w:ind w:left="567" w:hanging="283"/>
        <w:jc w:val="both"/>
        <w:rPr>
          <w:rFonts w:ascii="Verdana" w:hAnsi="Verdana"/>
          <w:sz w:val="20"/>
          <w:szCs w:val="20"/>
          <w:lang w:eastAsia="en-US"/>
        </w:rPr>
      </w:pPr>
      <w:r w:rsidRPr="009D0D7C">
        <w:rPr>
          <w:rFonts w:ascii="Verdana" w:hAnsi="Verdana"/>
          <w:sz w:val="20"/>
          <w:szCs w:val="20"/>
        </w:rPr>
        <w:t xml:space="preserve">wybór oferty </w:t>
      </w:r>
      <w:r w:rsidRPr="009D0D7C">
        <w:rPr>
          <w:rFonts w:ascii="Verdana" w:hAnsi="Verdana"/>
          <w:b/>
          <w:bCs/>
          <w:sz w:val="20"/>
          <w:szCs w:val="20"/>
        </w:rPr>
        <w:t xml:space="preserve">nie </w:t>
      </w:r>
      <w:r w:rsidRPr="009D0D7C">
        <w:rPr>
          <w:rStyle w:val="CommentReference"/>
          <w:rFonts w:ascii="Verdana" w:hAnsi="Verdana"/>
          <w:b/>
          <w:bCs/>
          <w:sz w:val="20"/>
          <w:szCs w:val="20"/>
        </w:rPr>
        <w:t> </w:t>
      </w:r>
      <w:r w:rsidRPr="009D0D7C">
        <w:rPr>
          <w:rFonts w:ascii="Verdana" w:hAnsi="Verdana"/>
          <w:b/>
          <w:bCs/>
          <w:sz w:val="20"/>
          <w:szCs w:val="20"/>
        </w:rPr>
        <w:t xml:space="preserve">będzie </w:t>
      </w:r>
      <w:r w:rsidRPr="009D0D7C">
        <w:rPr>
          <w:rFonts w:ascii="Verdana" w:hAnsi="Verdana"/>
          <w:sz w:val="20"/>
          <w:szCs w:val="20"/>
        </w:rPr>
        <w:t>prowadzić do powstania u Zamawiającego obowiązku podatkowego</w:t>
      </w:r>
      <w:r w:rsidRPr="009D0D7C">
        <w:rPr>
          <w:rFonts w:ascii="Verdana" w:hAnsi="Verdana"/>
          <w:bCs/>
          <w:sz w:val="20"/>
          <w:szCs w:val="20"/>
        </w:rPr>
        <w:t>*,</w:t>
      </w:r>
    </w:p>
    <w:p w:rsidR="006F47AD" w:rsidRPr="00F64998" w:rsidRDefault="006F47AD" w:rsidP="00F64998">
      <w:pPr>
        <w:numPr>
          <w:ilvl w:val="0"/>
          <w:numId w:val="3"/>
        </w:numPr>
        <w:suppressAutoHyphens/>
        <w:spacing w:after="40"/>
        <w:ind w:left="567" w:hanging="283"/>
        <w:jc w:val="both"/>
        <w:rPr>
          <w:rFonts w:ascii="Verdana" w:hAnsi="Verdana"/>
          <w:b/>
          <w:bCs/>
          <w:sz w:val="20"/>
          <w:szCs w:val="20"/>
        </w:rPr>
      </w:pPr>
      <w:r w:rsidRPr="009D0D7C">
        <w:rPr>
          <w:rFonts w:ascii="Verdana" w:hAnsi="Verdana"/>
          <w:sz w:val="20"/>
          <w:szCs w:val="20"/>
        </w:rPr>
        <w:t xml:space="preserve">wybór oferty </w:t>
      </w:r>
      <w:r w:rsidRPr="009D0D7C">
        <w:rPr>
          <w:rFonts w:ascii="Verdana" w:hAnsi="Verdana"/>
          <w:b/>
          <w:bCs/>
          <w:sz w:val="20"/>
          <w:szCs w:val="20"/>
        </w:rPr>
        <w:t>będzie</w:t>
      </w:r>
      <w:r w:rsidRPr="009D0D7C">
        <w:rPr>
          <w:rFonts w:ascii="Verdana" w:hAnsi="Verdana"/>
          <w:sz w:val="20"/>
          <w:szCs w:val="20"/>
        </w:rPr>
        <w:t xml:space="preserve"> prowadzić do powstania u Zamawiającego obowiązku podatkowego w odniesieniu do następujących </w:t>
      </w:r>
      <w:r w:rsidRPr="009D0D7C">
        <w:rPr>
          <w:rFonts w:ascii="Verdana" w:hAnsi="Verdana"/>
          <w:i/>
          <w:iCs/>
          <w:sz w:val="20"/>
          <w:szCs w:val="20"/>
        </w:rPr>
        <w:t>towarów/ usług (w zależności od przedmiotu zamówienia)*</w:t>
      </w:r>
      <w:r w:rsidRPr="009D0D7C">
        <w:rPr>
          <w:rFonts w:ascii="Verdana" w:hAnsi="Verdana"/>
          <w:sz w:val="20"/>
          <w:szCs w:val="20"/>
        </w:rPr>
        <w:t xml:space="preserve">: ____________________________________________. </w:t>
      </w:r>
    </w:p>
    <w:p w:rsidR="006F47AD" w:rsidRDefault="006F47AD" w:rsidP="00F64998">
      <w:pPr>
        <w:numPr>
          <w:ilvl w:val="0"/>
          <w:numId w:val="3"/>
        </w:numPr>
        <w:suppressAutoHyphens/>
        <w:spacing w:after="40"/>
        <w:ind w:left="567" w:hanging="283"/>
        <w:jc w:val="both"/>
        <w:rPr>
          <w:rFonts w:ascii="Verdana" w:hAnsi="Verdana"/>
          <w:b/>
          <w:bCs/>
          <w:sz w:val="20"/>
          <w:szCs w:val="20"/>
        </w:rPr>
      </w:pPr>
      <w:r w:rsidRPr="00044774">
        <w:rPr>
          <w:rFonts w:ascii="Verdana" w:hAnsi="Verdana"/>
          <w:bCs/>
          <w:sz w:val="20"/>
          <w:szCs w:val="20"/>
        </w:rPr>
        <w:t>w</w:t>
      </w:r>
      <w:r w:rsidRPr="00F64998">
        <w:rPr>
          <w:rFonts w:ascii="Verdana" w:hAnsi="Verdana"/>
          <w:sz w:val="20"/>
          <w:szCs w:val="20"/>
        </w:rPr>
        <w:t xml:space="preserve">artość </w:t>
      </w:r>
      <w:r>
        <w:rPr>
          <w:rFonts w:ascii="Verdana" w:hAnsi="Verdana"/>
          <w:i/>
          <w:iCs/>
          <w:sz w:val="20"/>
          <w:szCs w:val="20"/>
        </w:rPr>
        <w:t>towaru/</w:t>
      </w:r>
      <w:r w:rsidRPr="00F64998">
        <w:rPr>
          <w:rFonts w:ascii="Verdana" w:hAnsi="Verdana"/>
          <w:i/>
          <w:iCs/>
          <w:sz w:val="20"/>
          <w:szCs w:val="20"/>
        </w:rPr>
        <w:t>usług</w:t>
      </w:r>
      <w:r w:rsidRPr="00F64998">
        <w:rPr>
          <w:rFonts w:ascii="Verdana" w:hAnsi="Verdana"/>
          <w:sz w:val="20"/>
          <w:szCs w:val="20"/>
        </w:rPr>
        <w:t xml:space="preserve"> </w:t>
      </w:r>
      <w:r w:rsidRPr="00F64998">
        <w:rPr>
          <w:rFonts w:ascii="Verdana" w:hAnsi="Verdana"/>
          <w:i/>
          <w:iCs/>
          <w:sz w:val="20"/>
          <w:szCs w:val="20"/>
        </w:rPr>
        <w:t>(w zależności od przedmiotu zamówienia)</w:t>
      </w:r>
      <w:r w:rsidRPr="00F64998">
        <w:rPr>
          <w:rFonts w:ascii="Verdana" w:hAnsi="Verdana"/>
          <w:sz w:val="20"/>
          <w:szCs w:val="20"/>
        </w:rPr>
        <w:t xml:space="preserve"> powodująca obowiązek podatkowy u Zamawiającego to ___________ zł netto *</w:t>
      </w:r>
      <w:r w:rsidRPr="00B8431F">
        <w:rPr>
          <w:rFonts w:ascii="Verdana" w:hAnsi="Verdana"/>
          <w:bCs/>
          <w:sz w:val="20"/>
          <w:szCs w:val="20"/>
        </w:rPr>
        <w:t>.</w:t>
      </w:r>
    </w:p>
    <w:p w:rsidR="006F47AD" w:rsidRPr="00F64998" w:rsidRDefault="006F47AD" w:rsidP="00B8431F">
      <w:pPr>
        <w:suppressAutoHyphens/>
        <w:spacing w:after="40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:rsidR="006F47AD" w:rsidRPr="00F525A1" w:rsidRDefault="006F47AD" w:rsidP="00F525A1">
      <w:pPr>
        <w:pStyle w:val="BodyText2"/>
        <w:numPr>
          <w:ilvl w:val="0"/>
          <w:numId w:val="2"/>
        </w:numPr>
        <w:spacing w:line="300" w:lineRule="exact"/>
        <w:jc w:val="left"/>
        <w:rPr>
          <w:rFonts w:ascii="Verdana" w:hAnsi="Verdana"/>
          <w:b w:val="0"/>
          <w:iCs/>
          <w:sz w:val="20"/>
        </w:rPr>
      </w:pPr>
      <w:r w:rsidRPr="00525710">
        <w:rPr>
          <w:rFonts w:ascii="Verdana" w:hAnsi="Verdana"/>
          <w:iCs/>
          <w:sz w:val="20"/>
        </w:rPr>
        <w:t>ZAMIERZAMY</w:t>
      </w:r>
      <w:r w:rsidRPr="00B8431F">
        <w:rPr>
          <w:rFonts w:ascii="Verdana" w:hAnsi="Verdana"/>
          <w:iCs/>
          <w:color w:val="FF0000"/>
          <w:sz w:val="20"/>
        </w:rPr>
        <w:t xml:space="preserve"> </w:t>
      </w:r>
      <w:r w:rsidRPr="00525710">
        <w:rPr>
          <w:rFonts w:ascii="Verdana" w:hAnsi="Verdana"/>
          <w:b w:val="0"/>
          <w:iCs/>
          <w:sz w:val="20"/>
        </w:rPr>
        <w:t xml:space="preserve">powierzyć podwykonawcom wykonanie następujących części </w:t>
      </w:r>
      <w:r w:rsidRPr="00F525A1">
        <w:rPr>
          <w:rFonts w:ascii="Verdana" w:hAnsi="Verdana"/>
          <w:b w:val="0"/>
          <w:iCs/>
          <w:sz w:val="20"/>
        </w:rPr>
        <w:t>zamówienia</w:t>
      </w:r>
      <w:r>
        <w:rPr>
          <w:rFonts w:ascii="Verdana" w:hAnsi="Verdana"/>
          <w:b w:val="0"/>
          <w:iCs/>
          <w:sz w:val="20"/>
        </w:rPr>
        <w:t xml:space="preserve"> (z wyłączeniem części zastrzeżonych w pkt 5.4.a) IDW )</w:t>
      </w:r>
      <w:r w:rsidRPr="00F525A1">
        <w:rPr>
          <w:rFonts w:ascii="Verdana" w:hAnsi="Verdana"/>
          <w:b w:val="0"/>
          <w:iCs/>
          <w:sz w:val="20"/>
        </w:rPr>
        <w:t>:</w:t>
      </w:r>
    </w:p>
    <w:p w:rsidR="006F47AD" w:rsidRDefault="006F47AD" w:rsidP="00F72016">
      <w:pPr>
        <w:pStyle w:val="BodyText2"/>
        <w:spacing w:before="0" w:line="300" w:lineRule="exact"/>
        <w:ind w:left="284"/>
        <w:rPr>
          <w:rFonts w:ascii="Verdana" w:hAnsi="Verdana"/>
          <w:b w:val="0"/>
          <w:iCs/>
          <w:sz w:val="20"/>
        </w:rPr>
      </w:pPr>
      <w:r w:rsidRPr="00F72016">
        <w:rPr>
          <w:rFonts w:ascii="Verdana" w:hAnsi="Verdana"/>
          <w:b w:val="0"/>
          <w:iCs/>
          <w:sz w:val="20"/>
        </w:rPr>
        <w:t>________________________________________________</w:t>
      </w:r>
      <w:r>
        <w:rPr>
          <w:rFonts w:ascii="Verdana" w:hAnsi="Verdana"/>
          <w:b w:val="0"/>
          <w:iCs/>
          <w:sz w:val="20"/>
        </w:rPr>
        <w:t>________</w:t>
      </w:r>
      <w:r w:rsidRPr="00F72016">
        <w:rPr>
          <w:rFonts w:ascii="Verdana" w:hAnsi="Verdana"/>
          <w:b w:val="0"/>
          <w:iCs/>
          <w:sz w:val="20"/>
        </w:rPr>
        <w:t>_____________</w:t>
      </w:r>
      <w:r>
        <w:rPr>
          <w:rFonts w:ascii="Verdana" w:hAnsi="Verdana"/>
          <w:b w:val="0"/>
          <w:iCs/>
          <w:sz w:val="20"/>
        </w:rPr>
        <w:t xml:space="preserve"> </w:t>
      </w:r>
    </w:p>
    <w:p w:rsidR="006F47AD" w:rsidRPr="00F72016" w:rsidRDefault="006F47AD" w:rsidP="00F72016">
      <w:pPr>
        <w:pStyle w:val="BodyText2"/>
        <w:spacing w:line="300" w:lineRule="exact"/>
        <w:ind w:left="284"/>
        <w:rPr>
          <w:rFonts w:ascii="Verdana" w:hAnsi="Verdana"/>
          <w:b w:val="0"/>
          <w:iCs/>
          <w:sz w:val="20"/>
        </w:rPr>
      </w:pPr>
      <w:r w:rsidRPr="00F72016">
        <w:rPr>
          <w:rFonts w:ascii="Verdana" w:hAnsi="Verdana"/>
          <w:b w:val="0"/>
          <w:iCs/>
          <w:sz w:val="20"/>
        </w:rPr>
        <w:t>________________________________________________</w:t>
      </w:r>
      <w:r>
        <w:rPr>
          <w:rFonts w:ascii="Verdana" w:hAnsi="Verdana"/>
          <w:b w:val="0"/>
          <w:iCs/>
          <w:sz w:val="20"/>
        </w:rPr>
        <w:t>________</w:t>
      </w:r>
      <w:r w:rsidRPr="00F72016">
        <w:rPr>
          <w:rFonts w:ascii="Verdana" w:hAnsi="Verdana"/>
          <w:b w:val="0"/>
          <w:iCs/>
          <w:sz w:val="20"/>
        </w:rPr>
        <w:t>_____________</w:t>
      </w:r>
    </w:p>
    <w:p w:rsidR="006F47AD" w:rsidRPr="00F525A1" w:rsidRDefault="006F47AD" w:rsidP="00F525A1">
      <w:pPr>
        <w:pStyle w:val="BodyText2"/>
        <w:spacing w:line="300" w:lineRule="exact"/>
        <w:ind w:left="284"/>
        <w:rPr>
          <w:rFonts w:ascii="Verdana" w:hAnsi="Verdana"/>
          <w:b w:val="0"/>
          <w:iCs/>
          <w:sz w:val="20"/>
        </w:rPr>
      </w:pPr>
      <w:r w:rsidRPr="00F525A1">
        <w:rPr>
          <w:rFonts w:ascii="Verdana" w:hAnsi="Verdana"/>
          <w:iCs/>
          <w:sz w:val="20"/>
        </w:rPr>
        <w:t>ZAMIERZAMY</w:t>
      </w:r>
      <w:r w:rsidRPr="00F525A1">
        <w:rPr>
          <w:rFonts w:ascii="Verdana" w:hAnsi="Verdana"/>
          <w:b w:val="0"/>
          <w:iCs/>
          <w:sz w:val="20"/>
        </w:rPr>
        <w:t xml:space="preserve"> powierzyć wykonanie części zamówienia następującym podwykonawcom (o ile jest to wiadome, podać firmy podwykonawców).</w:t>
      </w:r>
    </w:p>
    <w:p w:rsidR="006F47AD" w:rsidRDefault="006F47AD" w:rsidP="00F72016">
      <w:pPr>
        <w:pStyle w:val="BodyText2"/>
        <w:spacing w:after="240" w:line="300" w:lineRule="exact"/>
        <w:ind w:left="284"/>
        <w:rPr>
          <w:rFonts w:ascii="Verdana" w:hAnsi="Verdana"/>
          <w:b w:val="0"/>
          <w:i/>
          <w:iCs/>
          <w:sz w:val="20"/>
        </w:rPr>
      </w:pPr>
      <w:r>
        <w:rPr>
          <w:rFonts w:ascii="Verdana" w:hAnsi="Verdana"/>
          <w:b w:val="0"/>
          <w:i/>
          <w:iCs/>
          <w:sz w:val="20"/>
        </w:rPr>
        <w:t>_____________________________________________________________________</w:t>
      </w:r>
    </w:p>
    <w:p w:rsidR="006F47AD" w:rsidRPr="00B8431F" w:rsidRDefault="006F47AD" w:rsidP="00F72016">
      <w:pPr>
        <w:pStyle w:val="ListParagraph"/>
        <w:numPr>
          <w:ilvl w:val="0"/>
          <w:numId w:val="2"/>
        </w:numPr>
        <w:spacing w:after="120" w:line="300" w:lineRule="exact"/>
        <w:ind w:left="284" w:hanging="284"/>
        <w:jc w:val="both"/>
        <w:rPr>
          <w:rFonts w:ascii="Verdana" w:hAnsi="Verdana"/>
          <w:iCs/>
          <w:color w:val="FF0000"/>
        </w:rPr>
      </w:pPr>
      <w:r>
        <w:rPr>
          <w:rFonts w:ascii="Verdana" w:hAnsi="Verdana"/>
          <w:b/>
          <w:iCs/>
        </w:rPr>
        <w:t>ZOBOWIĄZUJEMY SIĘ</w:t>
      </w:r>
      <w:r>
        <w:rPr>
          <w:rFonts w:ascii="Verdana" w:hAnsi="Verdana"/>
          <w:iCs/>
        </w:rPr>
        <w:t xml:space="preserve"> </w:t>
      </w:r>
      <w:r w:rsidRPr="00611399">
        <w:rPr>
          <w:rFonts w:ascii="Verdana" w:hAnsi="Verdana"/>
          <w:iCs/>
        </w:rPr>
        <w:t>wykonania zamówienia w terminie: określo</w:t>
      </w:r>
      <w:r>
        <w:rPr>
          <w:rFonts w:ascii="Verdana" w:hAnsi="Verdana"/>
          <w:iCs/>
        </w:rPr>
        <w:t>nym w pkt. 6 IDW oraz zgodnie z</w:t>
      </w:r>
      <w:r w:rsidRPr="00611399">
        <w:rPr>
          <w:rFonts w:ascii="Verdana" w:hAnsi="Verdana"/>
          <w:iCs/>
        </w:rPr>
        <w:t xml:space="preserve"> terminami pośrednimi określonymi w formularzu cenowym - </w:t>
      </w:r>
      <w:r w:rsidRPr="0047411E">
        <w:rPr>
          <w:rFonts w:ascii="Verdana" w:hAnsi="Verdana"/>
          <w:iCs/>
        </w:rPr>
        <w:t>Tabela Elementów Rozliczeniowych (TER).</w:t>
      </w:r>
    </w:p>
    <w:p w:rsidR="006F47AD" w:rsidRDefault="006F47AD" w:rsidP="00F72016">
      <w:pPr>
        <w:pStyle w:val="Zwykytekst1"/>
        <w:numPr>
          <w:ilvl w:val="0"/>
          <w:numId w:val="2"/>
        </w:numPr>
        <w:tabs>
          <w:tab w:val="left" w:pos="284"/>
        </w:tabs>
        <w:spacing w:after="120" w:line="300" w:lineRule="exact"/>
        <w:ind w:left="284" w:hanging="284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AKCEPTUJEMY </w:t>
      </w:r>
      <w:r>
        <w:rPr>
          <w:rFonts w:ascii="Verdana" w:hAnsi="Verdana"/>
        </w:rPr>
        <w:t>warunki płatności określone przez Zamawiającego w Specyfikacji Istotnych Warunków Zamówienia.</w:t>
      </w:r>
    </w:p>
    <w:p w:rsidR="006F47AD" w:rsidRPr="0047411E" w:rsidRDefault="006F47AD" w:rsidP="00F72016">
      <w:pPr>
        <w:pStyle w:val="Zwykytekst1"/>
        <w:numPr>
          <w:ilvl w:val="0"/>
          <w:numId w:val="2"/>
        </w:numPr>
        <w:tabs>
          <w:tab w:val="left" w:pos="284"/>
        </w:tabs>
        <w:spacing w:after="120" w:line="300" w:lineRule="exact"/>
        <w:ind w:left="284" w:hanging="284"/>
        <w:jc w:val="both"/>
        <w:rPr>
          <w:rFonts w:ascii="Verdana" w:hAnsi="Verdana"/>
        </w:rPr>
      </w:pPr>
      <w:r w:rsidRPr="0047411E">
        <w:rPr>
          <w:rFonts w:ascii="Verdana" w:hAnsi="Verdana"/>
          <w:b/>
        </w:rPr>
        <w:t xml:space="preserve">ZAPOZNALIŚMY SIĘ </w:t>
      </w:r>
      <w:r w:rsidRPr="0047411E">
        <w:rPr>
          <w:rFonts w:ascii="Verdana" w:hAnsi="Verdana"/>
        </w:rPr>
        <w:t>z warunkami realizacji zamówienia oraz uzyskaliśmy wszelkie informacje konieczne do właściwego przygotowania niniejszej oferty.</w:t>
      </w:r>
    </w:p>
    <w:p w:rsidR="006F47AD" w:rsidRDefault="006F47AD" w:rsidP="003568E8">
      <w:pPr>
        <w:pStyle w:val="Zwykytekst1"/>
        <w:tabs>
          <w:tab w:val="left" w:pos="284"/>
        </w:tabs>
        <w:spacing w:after="120" w:line="300" w:lineRule="exact"/>
        <w:jc w:val="both"/>
        <w:rPr>
          <w:rFonts w:ascii="Verdana" w:hAnsi="Verdana"/>
          <w:color w:val="0000FF"/>
        </w:rPr>
      </w:pPr>
    </w:p>
    <w:p w:rsidR="006F47AD" w:rsidRPr="0047411E" w:rsidRDefault="006F47AD" w:rsidP="003568E8">
      <w:pPr>
        <w:pStyle w:val="Zwykytekst1"/>
        <w:tabs>
          <w:tab w:val="left" w:pos="284"/>
        </w:tabs>
        <w:spacing w:after="120" w:line="300" w:lineRule="exact"/>
        <w:jc w:val="both"/>
        <w:rPr>
          <w:rFonts w:ascii="Verdana" w:hAnsi="Verdana"/>
        </w:rPr>
      </w:pPr>
    </w:p>
    <w:p w:rsidR="006F47AD" w:rsidRPr="0047411E" w:rsidRDefault="006F47AD" w:rsidP="003568E8">
      <w:pPr>
        <w:pStyle w:val="List4"/>
        <w:spacing w:after="60"/>
        <w:ind w:left="0" w:firstLine="708"/>
        <w:jc w:val="both"/>
        <w:rPr>
          <w:rFonts w:ascii="Arial" w:hAnsi="Arial" w:cs="Arial"/>
          <w:sz w:val="18"/>
          <w:szCs w:val="18"/>
        </w:rPr>
      </w:pPr>
      <w:r w:rsidRPr="0047411E">
        <w:rPr>
          <w:rFonts w:ascii="Arial" w:hAnsi="Arial" w:cs="Arial"/>
          <w:sz w:val="18"/>
          <w:szCs w:val="18"/>
        </w:rPr>
        <w:t xml:space="preserve">(................................................) </w:t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  <w:t>(..........................................................)</w:t>
      </w:r>
    </w:p>
    <w:p w:rsidR="006F47AD" w:rsidRPr="0047411E" w:rsidRDefault="006F47AD" w:rsidP="003568E8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47411E">
        <w:rPr>
          <w:rFonts w:ascii="Arial" w:hAnsi="Arial" w:cs="Arial"/>
          <w:sz w:val="18"/>
          <w:szCs w:val="18"/>
        </w:rPr>
        <w:t xml:space="preserve">       Miejscowość i data   </w:t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  <w:t xml:space="preserve">                   Podpis i pieczęć </w:t>
      </w:r>
    </w:p>
    <w:p w:rsidR="006F47AD" w:rsidRPr="0047411E" w:rsidRDefault="006F47AD" w:rsidP="003568E8">
      <w:pPr>
        <w:jc w:val="both"/>
        <w:rPr>
          <w:rFonts w:ascii="Arial" w:hAnsi="Arial" w:cs="Arial"/>
          <w:sz w:val="18"/>
          <w:szCs w:val="18"/>
        </w:rPr>
      </w:pPr>
      <w:r w:rsidRPr="0047411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pełnomocnego przedstawiciela Wykonawcy </w:t>
      </w:r>
    </w:p>
    <w:p w:rsidR="006F47AD" w:rsidRDefault="006F47AD" w:rsidP="003568E8">
      <w:pPr>
        <w:pStyle w:val="Zwykytekst1"/>
        <w:tabs>
          <w:tab w:val="left" w:pos="284"/>
        </w:tabs>
        <w:spacing w:after="120" w:line="300" w:lineRule="exact"/>
        <w:jc w:val="both"/>
        <w:rPr>
          <w:rFonts w:ascii="Verdana" w:hAnsi="Verdana"/>
          <w:color w:val="0000FF"/>
        </w:rPr>
      </w:pPr>
    </w:p>
    <w:p w:rsidR="006F47AD" w:rsidRPr="00F525A1" w:rsidRDefault="006F47AD" w:rsidP="00F72016">
      <w:pPr>
        <w:pStyle w:val="PlainText"/>
        <w:numPr>
          <w:ilvl w:val="0"/>
          <w:numId w:val="2"/>
        </w:numPr>
        <w:spacing w:after="120" w:line="300" w:lineRule="exact"/>
        <w:jc w:val="both"/>
        <w:rPr>
          <w:rFonts w:ascii="Verdana" w:hAnsi="Verdana"/>
          <w:color w:val="000000"/>
        </w:rPr>
      </w:pPr>
      <w:r w:rsidRPr="00F525A1">
        <w:rPr>
          <w:rFonts w:ascii="Verdana" w:hAnsi="Verdana"/>
          <w:b/>
          <w:color w:val="000000"/>
        </w:rPr>
        <w:t xml:space="preserve">JESTEŚMY </w:t>
      </w:r>
      <w:r w:rsidRPr="00F525A1">
        <w:rPr>
          <w:rFonts w:ascii="Verdana" w:hAnsi="Verdana"/>
          <w:color w:val="000000"/>
        </w:rPr>
        <w:t xml:space="preserve">związani niniejszą ofertą przez czas wskazany w Specyfikacji Istotnych Warunków Zamówienia.                                                                                                         </w:t>
      </w:r>
    </w:p>
    <w:p w:rsidR="006F47AD" w:rsidRPr="00F525A1" w:rsidRDefault="006F47AD" w:rsidP="00F72016">
      <w:pPr>
        <w:pStyle w:val="PlainText"/>
        <w:spacing w:line="300" w:lineRule="exact"/>
        <w:ind w:left="284"/>
        <w:jc w:val="both"/>
        <w:rPr>
          <w:rFonts w:ascii="Verdana" w:hAnsi="Verdana"/>
          <w:color w:val="000000"/>
        </w:rPr>
      </w:pPr>
      <w:r w:rsidRPr="00F525A1">
        <w:rPr>
          <w:rFonts w:ascii="Verdana" w:hAnsi="Verdana"/>
          <w:color w:val="000000"/>
        </w:rPr>
        <w:t>Na potwierdzenie powyższego wnieśliśmy wadium w wysokości:</w:t>
      </w:r>
    </w:p>
    <w:p w:rsidR="006F47AD" w:rsidRPr="00F525A1" w:rsidRDefault="006F47AD" w:rsidP="00F72016">
      <w:pPr>
        <w:pStyle w:val="PlainText"/>
        <w:spacing w:after="120" w:line="300" w:lineRule="exact"/>
        <w:ind w:left="426" w:hanging="142"/>
        <w:jc w:val="both"/>
        <w:rPr>
          <w:rFonts w:ascii="Verdana" w:hAnsi="Verdana"/>
          <w:iCs/>
          <w:color w:val="000000"/>
        </w:rPr>
      </w:pPr>
      <w:r w:rsidRPr="00F525A1">
        <w:rPr>
          <w:rFonts w:ascii="Verdana" w:hAnsi="Verdana"/>
          <w:color w:val="000000"/>
        </w:rPr>
        <w:t>- ____________  zł</w:t>
      </w:r>
      <w:r w:rsidRPr="00F525A1">
        <w:rPr>
          <w:rFonts w:ascii="Verdana" w:hAnsi="Verdana"/>
          <w:color w:val="000000"/>
          <w:vertAlign w:val="superscript"/>
        </w:rPr>
        <w:t xml:space="preserve"> </w:t>
      </w:r>
      <w:r w:rsidRPr="00F525A1">
        <w:rPr>
          <w:rFonts w:ascii="Verdana" w:hAnsi="Verdana"/>
          <w:iCs/>
          <w:color w:val="000000"/>
        </w:rPr>
        <w:t>, w formie ________________________</w:t>
      </w:r>
    </w:p>
    <w:p w:rsidR="006F47AD" w:rsidRPr="00BF294F" w:rsidRDefault="006F47AD" w:rsidP="00F525A1">
      <w:pPr>
        <w:tabs>
          <w:tab w:val="left" w:pos="426"/>
        </w:tabs>
        <w:spacing w:before="60" w:line="300" w:lineRule="exact"/>
        <w:ind w:left="284"/>
        <w:jc w:val="both"/>
        <w:rPr>
          <w:rFonts w:ascii="Verdana" w:hAnsi="Verdana"/>
          <w:color w:val="000000"/>
          <w:sz w:val="20"/>
          <w:szCs w:val="20"/>
        </w:rPr>
      </w:pPr>
      <w:r w:rsidRPr="00BF294F">
        <w:rPr>
          <w:rFonts w:ascii="Verdana" w:hAnsi="Verdana"/>
          <w:color w:val="000000"/>
          <w:sz w:val="20"/>
          <w:szCs w:val="20"/>
        </w:rPr>
        <w:t xml:space="preserve">Zwrotu wadium (w przypadku wpłaty na konto)  należy dokonać </w:t>
      </w:r>
      <w:r>
        <w:rPr>
          <w:rFonts w:ascii="Verdana" w:hAnsi="Verdana"/>
          <w:color w:val="000000"/>
          <w:sz w:val="20"/>
          <w:szCs w:val="20"/>
        </w:rPr>
        <w:t xml:space="preserve">przelewem </w:t>
      </w:r>
      <w:r w:rsidRPr="00BF294F">
        <w:rPr>
          <w:rFonts w:ascii="Verdana" w:hAnsi="Verdana"/>
          <w:color w:val="000000"/>
          <w:sz w:val="20"/>
          <w:szCs w:val="20"/>
        </w:rPr>
        <w:t>na konto w:</w:t>
      </w:r>
    </w:p>
    <w:p w:rsidR="006F47AD" w:rsidRPr="00BF294F" w:rsidRDefault="006F47AD" w:rsidP="00F525A1">
      <w:pPr>
        <w:tabs>
          <w:tab w:val="left" w:pos="426"/>
        </w:tabs>
        <w:spacing w:line="300" w:lineRule="exact"/>
        <w:ind w:left="357"/>
        <w:jc w:val="both"/>
        <w:rPr>
          <w:rFonts w:ascii="Verdana" w:hAnsi="Verdana"/>
          <w:color w:val="000000"/>
          <w:sz w:val="20"/>
          <w:szCs w:val="20"/>
        </w:rPr>
      </w:pPr>
      <w:r w:rsidRPr="00BF294F">
        <w:rPr>
          <w:rFonts w:ascii="Verdana" w:hAnsi="Verdana"/>
          <w:color w:val="000000"/>
          <w:sz w:val="20"/>
          <w:szCs w:val="20"/>
        </w:rPr>
        <w:t>______________  nr _________________________________________________</w:t>
      </w:r>
    </w:p>
    <w:p w:rsidR="006F47AD" w:rsidRPr="00BF294F" w:rsidRDefault="006F47AD" w:rsidP="00F525A1">
      <w:pPr>
        <w:pStyle w:val="Zwykytekst1"/>
        <w:tabs>
          <w:tab w:val="left" w:pos="426"/>
        </w:tabs>
        <w:spacing w:after="240" w:line="300" w:lineRule="exact"/>
        <w:ind w:left="284"/>
        <w:jc w:val="both"/>
        <w:rPr>
          <w:rFonts w:ascii="Verdana" w:hAnsi="Verdana"/>
          <w:color w:val="000000"/>
        </w:rPr>
      </w:pPr>
      <w:r w:rsidRPr="00BF294F">
        <w:rPr>
          <w:rFonts w:ascii="Verdana" w:hAnsi="Verdana"/>
          <w:color w:val="000000"/>
        </w:rPr>
        <w:t>na warunkach określonych w specyfikacji istotnych warunków zamówienia</w:t>
      </w:r>
      <w:r>
        <w:rPr>
          <w:rFonts w:ascii="Verdana" w:hAnsi="Verdana"/>
          <w:color w:val="000000"/>
        </w:rPr>
        <w:t>.</w:t>
      </w:r>
    </w:p>
    <w:p w:rsidR="006F47AD" w:rsidRPr="00F72016" w:rsidRDefault="006F47AD" w:rsidP="00B8431F">
      <w:pPr>
        <w:pStyle w:val="Zwykytekst1"/>
        <w:numPr>
          <w:ilvl w:val="0"/>
          <w:numId w:val="2"/>
        </w:numPr>
        <w:tabs>
          <w:tab w:val="left" w:pos="426"/>
        </w:tabs>
        <w:spacing w:after="240" w:line="300" w:lineRule="exact"/>
        <w:ind w:left="284" w:right="-284" w:hanging="284"/>
        <w:jc w:val="both"/>
        <w:rPr>
          <w:rFonts w:ascii="Verdana" w:hAnsi="Verdana"/>
          <w:spacing w:val="-2"/>
        </w:rPr>
      </w:pPr>
      <w:r>
        <w:rPr>
          <w:rFonts w:ascii="Verdana" w:hAnsi="Verdana"/>
          <w:b/>
        </w:rPr>
        <w:t>OŚWIADCZAMY</w:t>
      </w:r>
      <w:r>
        <w:rPr>
          <w:rFonts w:ascii="Verdana" w:hAnsi="Verdana"/>
        </w:rPr>
        <w:t xml:space="preserve">, iż informacje i dokumenty zawarte w </w:t>
      </w:r>
      <w:r w:rsidRPr="002F6DD9">
        <w:rPr>
          <w:rFonts w:ascii="Verdana" w:hAnsi="Verdana"/>
        </w:rPr>
        <w:t xml:space="preserve">odrębnym i </w:t>
      </w:r>
      <w:r w:rsidRPr="00F72016">
        <w:rPr>
          <w:rFonts w:ascii="Verdana" w:hAnsi="Verdana"/>
          <w:spacing w:val="-2"/>
        </w:rPr>
        <w:t>stosownie nazwanym załączniku stanowią tajemnicę przedsiębiorstwa w rozumieniu przepisów o zwalczaniu nieuczciwej konkurencji, co wykazaliśmy w załączniku nr ___ do Oferty i zastrzegamy, że nie mogą być one udostępniane.</w:t>
      </w:r>
    </w:p>
    <w:p w:rsidR="006F47AD" w:rsidRDefault="006F47AD" w:rsidP="00F72016">
      <w:pPr>
        <w:pStyle w:val="Zwykytekst1"/>
        <w:numPr>
          <w:ilvl w:val="0"/>
          <w:numId w:val="2"/>
        </w:numPr>
        <w:spacing w:after="240" w:line="300" w:lineRule="exact"/>
        <w:ind w:hanging="425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OŚWIADCZAMY,</w:t>
      </w:r>
      <w:r>
        <w:rPr>
          <w:rFonts w:ascii="Verdana" w:hAnsi="Verdana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na warunkach określonych w Specyfikacji Istotnych Warunków Zamówienia, w miejscu                      i terminie wyznaczonym przez Zamawiającego.</w:t>
      </w:r>
    </w:p>
    <w:p w:rsidR="006F47AD" w:rsidRPr="00CD3721" w:rsidRDefault="006F47AD" w:rsidP="00CD3721">
      <w:pPr>
        <w:pStyle w:val="Zwykytekst1"/>
        <w:numPr>
          <w:ilvl w:val="0"/>
          <w:numId w:val="2"/>
        </w:numPr>
        <w:spacing w:before="60" w:after="240" w:line="300" w:lineRule="exact"/>
        <w:ind w:hanging="425"/>
        <w:jc w:val="both"/>
        <w:rPr>
          <w:rFonts w:ascii="Verdana" w:hAnsi="Verdana"/>
        </w:rPr>
      </w:pPr>
      <w:r>
        <w:rPr>
          <w:b/>
        </w:rPr>
        <w:t xml:space="preserve"> </w:t>
      </w:r>
      <w:r w:rsidRPr="00CD3721">
        <w:rPr>
          <w:rFonts w:ascii="Verdana" w:hAnsi="Verdana"/>
          <w:b/>
        </w:rPr>
        <w:t>OŚWIADCZAMY,</w:t>
      </w:r>
      <w:r w:rsidRPr="00CD3721">
        <w:rPr>
          <w:rFonts w:ascii="Verdana" w:hAnsi="Verdana"/>
        </w:rPr>
        <w:t xml:space="preserve"> że wypełniliśmy obowiązki informacyjne przewidziane w art. 13 lub art. 14 RODO</w:t>
      </w:r>
      <w:r>
        <w:rPr>
          <w:rFonts w:ascii="Verdana" w:hAnsi="Verdana"/>
          <w:vertAlign w:val="superscript"/>
        </w:rPr>
        <w:t>1</w:t>
      </w:r>
      <w:r w:rsidRPr="00CD3721">
        <w:rPr>
          <w:rFonts w:ascii="Verdana" w:hAnsi="Verdana"/>
          <w:vertAlign w:val="superscript"/>
        </w:rPr>
        <w:t>)</w:t>
      </w:r>
      <w:r w:rsidRPr="00CD3721">
        <w:rPr>
          <w:rFonts w:ascii="Verdana" w:hAnsi="Verdana"/>
        </w:rPr>
        <w:t xml:space="preserve"> wobec osób fizycznych , od których dane osobowe bezpośrednio lub pośrednio pozyskaliśmy w celu ubiegania się o udzielenie zamówienia publicznego będącego przedmiotem niniejszego postępowania i których dane zostały przekazane Zamawiającemu w ramach zamówienia </w:t>
      </w:r>
      <w:r>
        <w:rPr>
          <w:rFonts w:ascii="Verdana" w:hAnsi="Verdana"/>
          <w:vertAlign w:val="superscript"/>
        </w:rPr>
        <w:t>2</w:t>
      </w:r>
      <w:r w:rsidRPr="00CD3721">
        <w:rPr>
          <w:rFonts w:ascii="Verdana" w:hAnsi="Verdana"/>
          <w:vertAlign w:val="superscript"/>
        </w:rPr>
        <w:t>)</w:t>
      </w:r>
      <w:r w:rsidRPr="00CD3721">
        <w:rPr>
          <w:rFonts w:ascii="Verdana" w:hAnsi="Verdana"/>
        </w:rPr>
        <w:t xml:space="preserve"> .</w:t>
      </w:r>
    </w:p>
    <w:p w:rsidR="006F47AD" w:rsidRPr="0047411E" w:rsidRDefault="006F47AD" w:rsidP="00CD3721">
      <w:pPr>
        <w:pStyle w:val="Zwykytekst1"/>
        <w:numPr>
          <w:ilvl w:val="0"/>
          <w:numId w:val="2"/>
        </w:numPr>
        <w:tabs>
          <w:tab w:val="left" w:pos="426"/>
        </w:tabs>
        <w:spacing w:before="60" w:after="240" w:line="300" w:lineRule="exact"/>
        <w:ind w:hanging="425"/>
        <w:jc w:val="both"/>
        <w:rPr>
          <w:rFonts w:ascii="Verdana" w:hAnsi="Verdana"/>
        </w:rPr>
      </w:pPr>
      <w:r w:rsidRPr="0047411E">
        <w:rPr>
          <w:rFonts w:ascii="Verdana" w:hAnsi="Verdana" w:cs="Arial"/>
          <w:b/>
        </w:rPr>
        <w:t>WSZELKĄ KORESPONDENCJĘ w sprawie niniejszego postępowania należy kierować na  adres</w:t>
      </w:r>
      <w:r w:rsidRPr="0047411E">
        <w:rPr>
          <w:rFonts w:ascii="Verdana" w:hAnsi="Verdana" w:cs="Arial"/>
        </w:rPr>
        <w:t>: ____________________________________________________</w:t>
      </w:r>
    </w:p>
    <w:p w:rsidR="006F47AD" w:rsidRPr="0047411E" w:rsidRDefault="006F47AD" w:rsidP="00CD3721">
      <w:pPr>
        <w:suppressAutoHyphens/>
        <w:spacing w:before="120" w:line="360" w:lineRule="auto"/>
        <w:ind w:firstLine="283"/>
        <w:jc w:val="both"/>
        <w:rPr>
          <w:rFonts w:ascii="Verdana" w:hAnsi="Verdana" w:cs="Arial"/>
          <w:sz w:val="20"/>
          <w:szCs w:val="20"/>
        </w:rPr>
      </w:pPr>
      <w:r w:rsidRPr="0047411E">
        <w:rPr>
          <w:rFonts w:ascii="Verdana" w:hAnsi="Verdana"/>
          <w:b/>
          <w:sz w:val="20"/>
          <w:szCs w:val="20"/>
        </w:rPr>
        <w:t>tel:</w:t>
      </w:r>
      <w:r w:rsidRPr="0047411E">
        <w:rPr>
          <w:rFonts w:ascii="Verdana" w:hAnsi="Verdana"/>
          <w:sz w:val="20"/>
          <w:szCs w:val="20"/>
        </w:rPr>
        <w:t xml:space="preserve"> ______________, </w:t>
      </w:r>
      <w:r w:rsidRPr="0047411E">
        <w:rPr>
          <w:rFonts w:ascii="Verdana" w:hAnsi="Verdana"/>
          <w:b/>
          <w:sz w:val="20"/>
          <w:szCs w:val="20"/>
        </w:rPr>
        <w:t>fax:</w:t>
      </w:r>
      <w:r w:rsidRPr="0047411E">
        <w:rPr>
          <w:rFonts w:ascii="Verdana" w:hAnsi="Verdana"/>
          <w:sz w:val="20"/>
          <w:szCs w:val="20"/>
        </w:rPr>
        <w:t xml:space="preserve"> ________________, </w:t>
      </w:r>
      <w:r w:rsidRPr="0047411E">
        <w:rPr>
          <w:rFonts w:ascii="Verdana" w:hAnsi="Verdana"/>
          <w:b/>
          <w:sz w:val="20"/>
          <w:szCs w:val="20"/>
        </w:rPr>
        <w:t>e-mail:</w:t>
      </w:r>
      <w:r w:rsidRPr="0047411E">
        <w:rPr>
          <w:rFonts w:ascii="Verdana" w:hAnsi="Verdana"/>
          <w:sz w:val="20"/>
          <w:szCs w:val="20"/>
        </w:rPr>
        <w:t xml:space="preserve"> _______________________</w:t>
      </w:r>
    </w:p>
    <w:p w:rsidR="006F47AD" w:rsidRPr="0047411E" w:rsidRDefault="006F47AD" w:rsidP="003568E8">
      <w:pPr>
        <w:pStyle w:val="Zwykytekst1"/>
        <w:numPr>
          <w:ilvl w:val="0"/>
          <w:numId w:val="2"/>
        </w:numPr>
        <w:tabs>
          <w:tab w:val="left" w:pos="426"/>
        </w:tabs>
        <w:spacing w:line="360" w:lineRule="exact"/>
        <w:jc w:val="both"/>
        <w:rPr>
          <w:rFonts w:ascii="Verdana" w:hAnsi="Verdana"/>
        </w:rPr>
      </w:pPr>
      <w:r w:rsidRPr="0047411E">
        <w:rPr>
          <w:rFonts w:ascii="Verdana" w:hAnsi="Verdana"/>
          <w:b/>
        </w:rPr>
        <w:t>JEDNOCZEŚNIE WSKAZUJEMY</w:t>
      </w:r>
      <w:r w:rsidRPr="0047411E">
        <w:rPr>
          <w:rFonts w:ascii="Verdana" w:hAnsi="Verdana"/>
        </w:rPr>
        <w:t xml:space="preserve"> zgodnie z §10 „Rozporządzenia Ministra Rozwoju z dnia 26 lipca 2016 r. w sprawie rodzajów dokumentów jakie może żądać zamawiający od wykonawcy” w postępowaniu o udzielenie zamówienia, następujące oświadczenia lub dokumenty, które znajdują się w posiadaniu Zamawiającego / są dostępne pod poniższymi adresami internetowymi ogólnodostępnych i bezpłatnych baz danych:</w:t>
      </w:r>
    </w:p>
    <w:p w:rsidR="006F47AD" w:rsidRPr="0047411E" w:rsidRDefault="006F47AD" w:rsidP="003568E8">
      <w:pPr>
        <w:pStyle w:val="Zwykytekst1"/>
        <w:tabs>
          <w:tab w:val="left" w:pos="426"/>
        </w:tabs>
        <w:spacing w:line="360" w:lineRule="exact"/>
        <w:ind w:left="283"/>
        <w:jc w:val="both"/>
        <w:rPr>
          <w:rFonts w:ascii="Verdana" w:hAnsi="Verdana"/>
        </w:rPr>
      </w:pPr>
      <w:r w:rsidRPr="0047411E"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6F47AD" w:rsidRPr="0047411E" w:rsidRDefault="006F47AD" w:rsidP="003568E8">
      <w:pPr>
        <w:pStyle w:val="Zwykytekst1"/>
        <w:tabs>
          <w:tab w:val="left" w:pos="426"/>
        </w:tabs>
        <w:spacing w:line="360" w:lineRule="exact"/>
        <w:ind w:left="283"/>
        <w:jc w:val="both"/>
        <w:rPr>
          <w:rFonts w:ascii="Verdana" w:hAnsi="Verdana"/>
        </w:rPr>
      </w:pPr>
      <w:r w:rsidRPr="0047411E">
        <w:rPr>
          <w:rFonts w:ascii="Verdana" w:hAnsi="Verdana"/>
        </w:rPr>
        <w:t>____________________________________________________________________________________________________________________________________________</w:t>
      </w:r>
    </w:p>
    <w:p w:rsidR="006F47AD" w:rsidRPr="0047411E" w:rsidRDefault="006F47AD" w:rsidP="003568E8">
      <w:pPr>
        <w:pStyle w:val="Zwykytekst1"/>
        <w:tabs>
          <w:tab w:val="left" w:pos="426"/>
        </w:tabs>
        <w:spacing w:line="360" w:lineRule="exact"/>
        <w:jc w:val="both"/>
        <w:rPr>
          <w:rFonts w:ascii="Verdana" w:hAnsi="Verdana"/>
        </w:rPr>
      </w:pPr>
    </w:p>
    <w:p w:rsidR="006F47AD" w:rsidRPr="0047411E" w:rsidRDefault="006F47AD" w:rsidP="003568E8">
      <w:pPr>
        <w:pStyle w:val="Zwykytekst1"/>
        <w:tabs>
          <w:tab w:val="left" w:pos="426"/>
        </w:tabs>
        <w:spacing w:line="360" w:lineRule="exact"/>
        <w:jc w:val="both"/>
        <w:rPr>
          <w:rFonts w:ascii="Verdana" w:hAnsi="Verdana"/>
        </w:rPr>
      </w:pPr>
    </w:p>
    <w:p w:rsidR="006F47AD" w:rsidRPr="0047411E" w:rsidRDefault="006F47AD" w:rsidP="003568E8">
      <w:pPr>
        <w:pStyle w:val="Zwykytekst1"/>
        <w:tabs>
          <w:tab w:val="left" w:pos="284"/>
        </w:tabs>
        <w:spacing w:after="120" w:line="300" w:lineRule="exact"/>
        <w:jc w:val="both"/>
        <w:rPr>
          <w:rFonts w:ascii="Verdana" w:hAnsi="Verdana"/>
        </w:rPr>
      </w:pPr>
    </w:p>
    <w:p w:rsidR="006F47AD" w:rsidRPr="0047411E" w:rsidRDefault="006F47AD" w:rsidP="003568E8">
      <w:pPr>
        <w:pStyle w:val="List4"/>
        <w:spacing w:after="60"/>
        <w:ind w:left="0" w:firstLine="708"/>
        <w:jc w:val="both"/>
        <w:rPr>
          <w:rFonts w:ascii="Arial" w:hAnsi="Arial" w:cs="Arial"/>
          <w:sz w:val="18"/>
          <w:szCs w:val="18"/>
        </w:rPr>
      </w:pPr>
      <w:r w:rsidRPr="0047411E">
        <w:rPr>
          <w:rFonts w:ascii="Arial" w:hAnsi="Arial" w:cs="Arial"/>
          <w:sz w:val="18"/>
          <w:szCs w:val="18"/>
        </w:rPr>
        <w:t xml:space="preserve">(................................................) </w:t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  <w:t>(..........................................................)</w:t>
      </w:r>
    </w:p>
    <w:p w:rsidR="006F47AD" w:rsidRPr="0047411E" w:rsidRDefault="006F47AD" w:rsidP="003568E8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47411E">
        <w:rPr>
          <w:rFonts w:ascii="Arial" w:hAnsi="Arial" w:cs="Arial"/>
          <w:sz w:val="18"/>
          <w:szCs w:val="18"/>
        </w:rPr>
        <w:t xml:space="preserve">       Miejscowość i data   </w:t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</w:r>
      <w:r w:rsidRPr="0047411E">
        <w:rPr>
          <w:rFonts w:ascii="Arial" w:hAnsi="Arial" w:cs="Arial"/>
          <w:sz w:val="18"/>
          <w:szCs w:val="18"/>
        </w:rPr>
        <w:tab/>
        <w:t xml:space="preserve">                   Podpis i pieczęć </w:t>
      </w:r>
    </w:p>
    <w:p w:rsidR="006F47AD" w:rsidRPr="0047411E" w:rsidRDefault="006F47AD" w:rsidP="003568E8">
      <w:pPr>
        <w:jc w:val="both"/>
        <w:rPr>
          <w:rFonts w:ascii="Arial" w:hAnsi="Arial" w:cs="Arial"/>
          <w:sz w:val="18"/>
          <w:szCs w:val="18"/>
        </w:rPr>
      </w:pPr>
      <w:r w:rsidRPr="0047411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pełnomocnego przedstawiciela Wykonawcy </w:t>
      </w:r>
    </w:p>
    <w:p w:rsidR="006F47AD" w:rsidRPr="00CD791E" w:rsidRDefault="006F47AD" w:rsidP="008D3A9C">
      <w:pPr>
        <w:pStyle w:val="Zwykytekst1"/>
        <w:numPr>
          <w:ilvl w:val="0"/>
          <w:numId w:val="2"/>
        </w:numPr>
        <w:tabs>
          <w:tab w:val="left" w:pos="426"/>
        </w:tabs>
        <w:spacing w:line="360" w:lineRule="exact"/>
        <w:jc w:val="both"/>
        <w:rPr>
          <w:rFonts w:ascii="Verdana" w:hAnsi="Verdana"/>
        </w:rPr>
      </w:pPr>
      <w:r w:rsidRPr="008D3A9C">
        <w:rPr>
          <w:rFonts w:ascii="Verdana" w:hAnsi="Verdana"/>
          <w:b/>
        </w:rPr>
        <w:t>SPIS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 xml:space="preserve">dołączonych oświadczeń i dokumentów: </w:t>
      </w:r>
    </w:p>
    <w:p w:rsidR="006F47AD" w:rsidRDefault="006F47AD" w:rsidP="008D3A9C">
      <w:pPr>
        <w:pStyle w:val="Zwykytekst1"/>
        <w:tabs>
          <w:tab w:val="left" w:pos="426"/>
        </w:tabs>
        <w:spacing w:line="360" w:lineRule="exact"/>
        <w:ind w:left="426"/>
        <w:jc w:val="both"/>
        <w:rPr>
          <w:rFonts w:ascii="Verdana" w:hAnsi="Verdana"/>
        </w:rPr>
      </w:pPr>
      <w:r w:rsidRPr="00CD791E">
        <w:rPr>
          <w:rFonts w:ascii="Verdana" w:hAnsi="Verdana"/>
          <w:i/>
        </w:rPr>
        <w:t>(należy wymien</w:t>
      </w:r>
      <w:r>
        <w:rPr>
          <w:rFonts w:ascii="Verdana" w:hAnsi="Verdana"/>
          <w:i/>
        </w:rPr>
        <w:t xml:space="preserve">ić wszystkie złożone </w:t>
      </w:r>
      <w:r w:rsidRPr="00CD791E">
        <w:rPr>
          <w:rFonts w:ascii="Verdana" w:hAnsi="Verdana"/>
          <w:i/>
        </w:rPr>
        <w:t>oświadczenia i dokumenty itp.)</w:t>
      </w:r>
      <w:r>
        <w:rPr>
          <w:rFonts w:ascii="Verdana" w:hAnsi="Verdana"/>
        </w:rPr>
        <w:t>:</w:t>
      </w:r>
    </w:p>
    <w:p w:rsidR="006F47AD" w:rsidRPr="003568E8" w:rsidRDefault="006F47AD" w:rsidP="008D3A9C">
      <w:pPr>
        <w:pStyle w:val="Zwykytekst1"/>
        <w:tabs>
          <w:tab w:val="left" w:pos="426"/>
        </w:tabs>
        <w:spacing w:line="360" w:lineRule="exact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F47AD" w:rsidRPr="0047411E" w:rsidRDefault="006F47AD" w:rsidP="008D3A9C">
      <w:pPr>
        <w:numPr>
          <w:ilvl w:val="0"/>
          <w:numId w:val="2"/>
        </w:numPr>
        <w:suppressAutoHyphens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7411E">
        <w:rPr>
          <w:rFonts w:ascii="Verdana" w:hAnsi="Verdana" w:cs="Arial"/>
          <w:b/>
          <w:sz w:val="20"/>
          <w:szCs w:val="20"/>
        </w:rPr>
        <w:t>OŚWIADCZAMY</w:t>
      </w:r>
      <w:r w:rsidRPr="0047411E">
        <w:rPr>
          <w:rFonts w:ascii="Verdana" w:hAnsi="Verdana"/>
          <w:sz w:val="20"/>
          <w:szCs w:val="20"/>
        </w:rPr>
        <w:t>, że jesteśmy/</w:t>
      </w:r>
      <w:r w:rsidRPr="0047411E">
        <w:rPr>
          <w:rFonts w:ascii="Verdana" w:hAnsi="Verdana" w:cs="Arial"/>
          <w:sz w:val="20"/>
          <w:szCs w:val="20"/>
        </w:rPr>
        <w:t xml:space="preserve">nie jesteśmy* </w:t>
      </w:r>
      <w:r w:rsidRPr="0047411E">
        <w:rPr>
          <w:rFonts w:ascii="Verdana" w:hAnsi="Verdana"/>
          <w:sz w:val="20"/>
          <w:szCs w:val="20"/>
        </w:rPr>
        <w:t xml:space="preserve"> </w:t>
      </w:r>
      <w:r w:rsidRPr="0047411E">
        <w:rPr>
          <w:rFonts w:ascii="Verdana" w:hAnsi="Verdana" w:cs="Arial"/>
          <w:sz w:val="20"/>
          <w:szCs w:val="20"/>
        </w:rPr>
        <w:t>mikroprzedsiębiorstwe</w:t>
      </w:r>
      <w:r w:rsidRPr="0047411E">
        <w:rPr>
          <w:rFonts w:ascii="Verdana" w:hAnsi="Verdana"/>
          <w:sz w:val="20"/>
          <w:szCs w:val="20"/>
        </w:rPr>
        <w:t>m / małym /</w:t>
      </w:r>
      <w:r w:rsidRPr="0047411E">
        <w:rPr>
          <w:rFonts w:ascii="Verdana" w:hAnsi="Verdana" w:cs="Arial"/>
          <w:sz w:val="20"/>
          <w:szCs w:val="20"/>
        </w:rPr>
        <w:t xml:space="preserve">średnim*   przedsiębiorstwem. </w:t>
      </w:r>
    </w:p>
    <w:p w:rsidR="006F47AD" w:rsidRPr="0047411E" w:rsidRDefault="006F47AD" w:rsidP="008D3A9C">
      <w:pPr>
        <w:rPr>
          <w:rFonts w:ascii="Verdana" w:hAnsi="Verdana"/>
          <w:sz w:val="16"/>
          <w:szCs w:val="16"/>
        </w:rPr>
      </w:pPr>
    </w:p>
    <w:p w:rsidR="006F47AD" w:rsidRPr="0047411E" w:rsidRDefault="006F47AD" w:rsidP="008D3A9C">
      <w:pPr>
        <w:jc w:val="both"/>
        <w:rPr>
          <w:rFonts w:ascii="Verdana" w:hAnsi="Verdana"/>
          <w:sz w:val="16"/>
          <w:szCs w:val="16"/>
        </w:rPr>
      </w:pPr>
      <w:r w:rsidRPr="0047411E">
        <w:rPr>
          <w:rFonts w:ascii="Verdana" w:hAnsi="Verdana" w:cs="Arial"/>
          <w:sz w:val="16"/>
          <w:szCs w:val="16"/>
        </w:rPr>
        <w:t xml:space="preserve">niepotrzebne skreślić </w:t>
      </w:r>
    </w:p>
    <w:p w:rsidR="006F47AD" w:rsidRPr="0047411E" w:rsidRDefault="006F47AD" w:rsidP="008D3A9C">
      <w:pPr>
        <w:jc w:val="both"/>
        <w:rPr>
          <w:rFonts w:ascii="Verdana" w:hAnsi="Verdana" w:cs="Arial"/>
          <w:sz w:val="16"/>
          <w:szCs w:val="16"/>
        </w:rPr>
      </w:pPr>
    </w:p>
    <w:p w:rsidR="006F47AD" w:rsidRPr="0047411E" w:rsidRDefault="006F47AD" w:rsidP="008D3A9C">
      <w:pPr>
        <w:jc w:val="both"/>
        <w:rPr>
          <w:rFonts w:ascii="Verdana" w:hAnsi="Verdana" w:cs="Arial"/>
          <w:sz w:val="16"/>
          <w:szCs w:val="16"/>
        </w:rPr>
      </w:pPr>
      <w:r w:rsidRPr="0047411E">
        <w:rPr>
          <w:rFonts w:ascii="Verdana" w:hAnsi="Verdana" w:cs="Arial"/>
          <w:sz w:val="16"/>
          <w:szCs w:val="16"/>
        </w:rPr>
        <w:t xml:space="preserve">UWAGA: </w:t>
      </w:r>
    </w:p>
    <w:p w:rsidR="006F47AD" w:rsidRPr="0047411E" w:rsidRDefault="006F47AD" w:rsidP="008D3A9C">
      <w:pPr>
        <w:jc w:val="both"/>
        <w:rPr>
          <w:rFonts w:ascii="Verdana" w:hAnsi="Verdana"/>
          <w:sz w:val="16"/>
          <w:szCs w:val="16"/>
        </w:rPr>
      </w:pPr>
      <w:r w:rsidRPr="0047411E">
        <w:rPr>
          <w:rFonts w:ascii="Verdana" w:hAnsi="Verdana" w:cs="Arial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:rsidR="006F47AD" w:rsidRPr="0047411E" w:rsidRDefault="006F47AD" w:rsidP="008D3A9C">
      <w:pPr>
        <w:jc w:val="both"/>
        <w:rPr>
          <w:rFonts w:ascii="Verdana" w:hAnsi="Verdana"/>
          <w:sz w:val="16"/>
          <w:szCs w:val="16"/>
        </w:rPr>
      </w:pPr>
      <w:r w:rsidRPr="0047411E">
        <w:rPr>
          <w:rFonts w:ascii="Verdana" w:hAnsi="Verdana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:rsidR="006F47AD" w:rsidRPr="0047411E" w:rsidRDefault="006F47AD" w:rsidP="008D3A9C">
      <w:pPr>
        <w:jc w:val="both"/>
        <w:rPr>
          <w:rFonts w:ascii="Verdana" w:hAnsi="Verdana"/>
          <w:sz w:val="16"/>
          <w:szCs w:val="16"/>
        </w:rPr>
      </w:pPr>
      <w:r w:rsidRPr="0047411E">
        <w:rPr>
          <w:rFonts w:ascii="Verdana" w:hAnsi="Verdana" w:cs="Arial"/>
          <w:sz w:val="16"/>
          <w:szCs w:val="16"/>
        </w:rPr>
        <w:t>Średnie przedsiębiorstwo: przedsiębiorstwa, które nie są mikroprzedsiębiorstwami ani małymi przedsiębiorstwami i które zatrudniają mniej niż 250 osób i których roczny obrót nie przekracza 50 milionów EUR. lub roczna suma bilansowa nie przekracza 43 milionów EUR.</w:t>
      </w:r>
    </w:p>
    <w:p w:rsidR="006F47AD" w:rsidRPr="004744D5" w:rsidRDefault="006F47AD" w:rsidP="008D3A9C">
      <w:pPr>
        <w:numPr>
          <w:ilvl w:val="0"/>
          <w:numId w:val="2"/>
        </w:numPr>
        <w:suppressAutoHyphens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4744D5">
        <w:rPr>
          <w:rFonts w:ascii="Verdana" w:hAnsi="Verdana" w:cs="Arial"/>
          <w:b/>
          <w:sz w:val="20"/>
          <w:szCs w:val="20"/>
        </w:rPr>
        <w:t>OFERTĘ</w:t>
      </w:r>
      <w:r w:rsidRPr="004744D5">
        <w:rPr>
          <w:rFonts w:ascii="Verdana" w:hAnsi="Verdana" w:cs="Arial"/>
          <w:sz w:val="20"/>
          <w:szCs w:val="20"/>
        </w:rPr>
        <w:t xml:space="preserve"> niniejszą składamy na ................................. kolejno ponumerowanych </w:t>
      </w:r>
      <w:r w:rsidRPr="004744D5">
        <w:rPr>
          <w:rFonts w:ascii="Verdana" w:hAnsi="Verdana" w:cs="Arial"/>
          <w:sz w:val="20"/>
          <w:szCs w:val="20"/>
        </w:rPr>
        <w:br/>
        <w:t>i podpisanych stronach.</w:t>
      </w:r>
    </w:p>
    <w:p w:rsidR="006F47AD" w:rsidRPr="008D3A9C" w:rsidRDefault="006F47AD" w:rsidP="008D3A9C">
      <w:pPr>
        <w:pStyle w:val="Zwykytekst1"/>
        <w:tabs>
          <w:tab w:val="left" w:pos="426"/>
        </w:tabs>
        <w:spacing w:line="360" w:lineRule="exact"/>
        <w:jc w:val="both"/>
        <w:rPr>
          <w:rFonts w:ascii="Verdana" w:hAnsi="Verdana"/>
        </w:rPr>
      </w:pPr>
    </w:p>
    <w:p w:rsidR="006F47AD" w:rsidRDefault="006F47AD">
      <w:pPr>
        <w:pStyle w:val="Zwykytekst1"/>
        <w:spacing w:before="120"/>
        <w:rPr>
          <w:rFonts w:ascii="Verdana" w:hAnsi="Verdana"/>
        </w:rPr>
      </w:pPr>
    </w:p>
    <w:p w:rsidR="006F47AD" w:rsidRDefault="006F47AD">
      <w:pPr>
        <w:pStyle w:val="Zwykytekst1"/>
        <w:spacing w:before="120"/>
        <w:rPr>
          <w:rFonts w:ascii="Verdana" w:hAnsi="Verdana"/>
        </w:rPr>
      </w:pPr>
    </w:p>
    <w:p w:rsidR="006F47AD" w:rsidRDefault="006F47AD">
      <w:pPr>
        <w:pStyle w:val="Zwykytekst1"/>
        <w:spacing w:before="120"/>
        <w:ind w:firstLine="3960"/>
        <w:jc w:val="center"/>
        <w:rPr>
          <w:rFonts w:ascii="Verdana" w:hAnsi="Verdana"/>
          <w:i/>
        </w:rPr>
      </w:pPr>
    </w:p>
    <w:p w:rsidR="006F47AD" w:rsidRPr="007C71E1" w:rsidRDefault="006F47AD" w:rsidP="00CD3721">
      <w:pPr>
        <w:pStyle w:val="List4"/>
        <w:spacing w:after="60"/>
        <w:ind w:left="0" w:firstLine="708"/>
        <w:jc w:val="both"/>
        <w:rPr>
          <w:rFonts w:ascii="Arial" w:hAnsi="Arial" w:cs="Arial"/>
          <w:sz w:val="18"/>
          <w:szCs w:val="18"/>
        </w:rPr>
      </w:pPr>
      <w:r w:rsidRPr="007C71E1">
        <w:rPr>
          <w:rFonts w:ascii="Arial" w:hAnsi="Arial" w:cs="Arial"/>
          <w:sz w:val="18"/>
          <w:szCs w:val="18"/>
        </w:rPr>
        <w:t xml:space="preserve">(................................................) </w:t>
      </w:r>
      <w:r w:rsidRPr="007C71E1">
        <w:rPr>
          <w:rFonts w:ascii="Arial" w:hAnsi="Arial" w:cs="Arial"/>
          <w:sz w:val="18"/>
          <w:szCs w:val="18"/>
        </w:rPr>
        <w:tab/>
      </w:r>
      <w:r w:rsidRPr="007C71E1">
        <w:rPr>
          <w:rFonts w:ascii="Arial" w:hAnsi="Arial" w:cs="Arial"/>
          <w:sz w:val="18"/>
          <w:szCs w:val="18"/>
        </w:rPr>
        <w:tab/>
      </w:r>
      <w:r w:rsidRPr="007C71E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</w:t>
      </w:r>
      <w:r w:rsidRPr="007C71E1">
        <w:rPr>
          <w:rFonts w:ascii="Arial" w:hAnsi="Arial" w:cs="Arial"/>
          <w:sz w:val="18"/>
          <w:szCs w:val="18"/>
        </w:rPr>
        <w:t>(..........................................................)</w:t>
      </w:r>
    </w:p>
    <w:p w:rsidR="006F47AD" w:rsidRPr="007C71E1" w:rsidRDefault="006F47AD" w:rsidP="00CD3721">
      <w:pPr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7C71E1">
        <w:rPr>
          <w:rFonts w:ascii="Arial" w:hAnsi="Arial" w:cs="Arial"/>
          <w:sz w:val="18"/>
          <w:szCs w:val="18"/>
        </w:rPr>
        <w:t xml:space="preserve">Miejscowość i data   </w:t>
      </w:r>
      <w:r w:rsidRPr="007C71E1">
        <w:rPr>
          <w:rFonts w:ascii="Arial" w:hAnsi="Arial" w:cs="Arial"/>
          <w:sz w:val="18"/>
          <w:szCs w:val="18"/>
        </w:rPr>
        <w:tab/>
      </w:r>
      <w:r w:rsidRPr="007C71E1">
        <w:rPr>
          <w:rFonts w:ascii="Arial" w:hAnsi="Arial" w:cs="Arial"/>
          <w:sz w:val="18"/>
          <w:szCs w:val="18"/>
        </w:rPr>
        <w:tab/>
      </w:r>
      <w:r w:rsidRPr="007C71E1">
        <w:rPr>
          <w:rFonts w:ascii="Arial" w:hAnsi="Arial" w:cs="Arial"/>
          <w:sz w:val="18"/>
          <w:szCs w:val="18"/>
        </w:rPr>
        <w:tab/>
      </w:r>
      <w:r w:rsidRPr="007C71E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Podpis </w:t>
      </w:r>
      <w:r w:rsidRPr="007C71E1">
        <w:rPr>
          <w:rFonts w:ascii="Arial" w:hAnsi="Arial" w:cs="Arial"/>
          <w:sz w:val="18"/>
          <w:szCs w:val="18"/>
        </w:rPr>
        <w:t xml:space="preserve">i pieczęć </w:t>
      </w:r>
    </w:p>
    <w:p w:rsidR="006F47AD" w:rsidRPr="007C71E1" w:rsidRDefault="006F47AD" w:rsidP="00CD3721">
      <w:pPr>
        <w:jc w:val="both"/>
        <w:rPr>
          <w:rFonts w:ascii="Arial" w:hAnsi="Arial" w:cs="Arial"/>
          <w:sz w:val="18"/>
          <w:szCs w:val="18"/>
        </w:rPr>
      </w:pPr>
      <w:r w:rsidRPr="007C71E1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pełnomocnego przedstawiciela Wykonawcy </w:t>
      </w: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</w:p>
    <w:p w:rsidR="006F47AD" w:rsidRDefault="006F47AD" w:rsidP="00E64BFB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* niepotrzebne skreślić</w:t>
      </w:r>
    </w:p>
    <w:p w:rsidR="006F47AD" w:rsidRDefault="006F47AD" w:rsidP="0047411E">
      <w:pPr>
        <w:pStyle w:val="FootnoteText"/>
        <w:spacing w:before="120" w:after="120" w:line="264" w:lineRule="auto"/>
        <w:rPr>
          <w:rFonts w:ascii="Verdana" w:hAnsi="Verdana" w:cs="Courier New"/>
          <w:color w:val="FF0000"/>
          <w:lang w:eastAsia="ar-SA"/>
        </w:rPr>
      </w:pPr>
    </w:p>
    <w:p w:rsidR="006F47AD" w:rsidRPr="00C2611F" w:rsidRDefault="006F47AD" w:rsidP="0047411E">
      <w:pPr>
        <w:pStyle w:val="FootnoteText"/>
        <w:spacing w:before="120" w:after="120" w:line="264" w:lineRule="auto"/>
        <w:rPr>
          <w:rFonts w:ascii="Verdana" w:hAnsi="Verdana" w:cs="Arial"/>
          <w:color w:val="FF0000"/>
          <w:sz w:val="14"/>
          <w:szCs w:val="14"/>
          <w:lang w:eastAsia="ar-SA"/>
        </w:rPr>
      </w:pPr>
    </w:p>
    <w:p w:rsidR="006F47AD" w:rsidRPr="00FC629F" w:rsidRDefault="006F47AD" w:rsidP="0047411E">
      <w:pPr>
        <w:pStyle w:val="NormalWeb"/>
        <w:spacing w:before="120" w:beforeAutospacing="0" w:after="120" w:afterAutospacing="0" w:line="264" w:lineRule="auto"/>
        <w:ind w:left="284" w:hanging="284"/>
        <w:rPr>
          <w:rFonts w:ascii="Verdana" w:hAnsi="Verdana" w:cs="Arial"/>
          <w:color w:val="000000"/>
          <w:sz w:val="14"/>
          <w:szCs w:val="14"/>
        </w:rPr>
      </w:pPr>
      <w:r>
        <w:rPr>
          <w:rFonts w:ascii="Verdana" w:hAnsi="Verdana" w:cs="Arial"/>
          <w:color w:val="000000"/>
          <w:vertAlign w:val="superscript"/>
        </w:rPr>
        <w:t>1</w:t>
      </w:r>
      <w:r w:rsidRPr="00FC629F">
        <w:rPr>
          <w:rFonts w:ascii="Verdana" w:hAnsi="Verdana" w:cs="Arial"/>
          <w:color w:val="000000"/>
          <w:vertAlign w:val="superscript"/>
        </w:rPr>
        <w:t>)</w:t>
      </w:r>
      <w:r w:rsidRPr="00FC629F">
        <w:rPr>
          <w:rFonts w:ascii="Verdana" w:hAnsi="Verdana" w:cs="Arial"/>
          <w:color w:val="000000"/>
          <w:sz w:val="14"/>
          <w:szCs w:val="14"/>
        </w:rPr>
        <w:t xml:space="preserve"> 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47AD" w:rsidRPr="00FC629F" w:rsidRDefault="006F47AD" w:rsidP="0047411E">
      <w:pPr>
        <w:pStyle w:val="NormalWeb"/>
        <w:spacing w:before="120" w:beforeAutospacing="0" w:after="120" w:afterAutospacing="0" w:line="264" w:lineRule="auto"/>
        <w:ind w:left="284" w:hanging="284"/>
        <w:rPr>
          <w:rFonts w:ascii="Verdana" w:hAnsi="Verdana" w:cs="Arial"/>
          <w:color w:val="000000"/>
          <w:sz w:val="16"/>
          <w:szCs w:val="16"/>
          <w:lang w:eastAsia="ar-SA"/>
        </w:rPr>
        <w:sectPr w:rsidR="006F47AD" w:rsidRPr="00FC629F" w:rsidSect="0038414F">
          <w:footerReference w:type="default" r:id="rId7"/>
          <w:pgSz w:w="11906" w:h="16838"/>
          <w:pgMar w:top="1258" w:right="1274" w:bottom="1276" w:left="1418" w:header="709" w:footer="626" w:gutter="0"/>
          <w:cols w:space="708"/>
          <w:docGrid w:linePitch="360"/>
        </w:sectPr>
      </w:pPr>
      <w:r>
        <w:rPr>
          <w:rFonts w:ascii="Verdana" w:hAnsi="Verdana" w:cs="Arial"/>
          <w:color w:val="000000"/>
          <w:vertAlign w:val="superscript"/>
        </w:rPr>
        <w:t>2</w:t>
      </w:r>
      <w:r w:rsidRPr="00FC629F">
        <w:rPr>
          <w:rFonts w:ascii="Verdana" w:hAnsi="Verdana" w:cs="Arial"/>
          <w:color w:val="000000"/>
          <w:vertAlign w:val="superscript"/>
        </w:rPr>
        <w:t>)</w:t>
      </w:r>
      <w:r w:rsidRPr="00FC629F">
        <w:rPr>
          <w:rFonts w:ascii="Verdana" w:hAnsi="Verdana" w:cs="Arial"/>
          <w:color w:val="000000"/>
          <w:sz w:val="14"/>
          <w:szCs w:val="14"/>
        </w:rPr>
        <w:t xml:space="preserve"> </w:t>
      </w:r>
      <w:r w:rsidRPr="00FC629F">
        <w:rPr>
          <w:rFonts w:ascii="Verdana" w:hAnsi="Verdana" w:cs="Arial"/>
          <w:color w:val="000000"/>
          <w:sz w:val="14"/>
          <w:szCs w:val="14"/>
          <w:lang w:eastAsia="ar-SA"/>
        </w:rPr>
        <w:t xml:space="preserve"> </w:t>
      </w:r>
      <w:r w:rsidRPr="00FC629F">
        <w:rPr>
          <w:rFonts w:ascii="Verdana" w:hAnsi="Verdana" w:cs="Arial"/>
          <w:color w:val="000000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47AD" w:rsidRPr="00850839" w:rsidRDefault="006F47AD" w:rsidP="00611399">
      <w:pPr>
        <w:tabs>
          <w:tab w:val="left" w:pos="284"/>
        </w:tabs>
        <w:suppressAutoHyphens/>
        <w:jc w:val="both"/>
        <w:rPr>
          <w:rFonts w:ascii="Verdana" w:hAnsi="Verdana" w:cs="Arial"/>
          <w:color w:val="000000"/>
          <w:sz w:val="2"/>
          <w:szCs w:val="2"/>
          <w:lang w:eastAsia="ar-SA"/>
        </w:rPr>
      </w:pPr>
    </w:p>
    <w:p w:rsidR="006F47AD" w:rsidRDefault="006F47AD" w:rsidP="00850839">
      <w:pPr>
        <w:ind w:left="142" w:hanging="142"/>
        <w:jc w:val="center"/>
        <w:rPr>
          <w:rFonts w:ascii="Verdana" w:hAnsi="Verdana" w:cs="Courier New"/>
          <w:b/>
          <w:sz w:val="10"/>
          <w:szCs w:val="10"/>
        </w:rPr>
      </w:pPr>
      <w:r w:rsidRPr="0045289F">
        <w:rPr>
          <w:rFonts w:ascii="Verdana" w:hAnsi="Verdana" w:cs="Courier New"/>
          <w:b/>
          <w:sz w:val="20"/>
          <w:szCs w:val="20"/>
        </w:rPr>
        <w:t>Formularz 2.2</w:t>
      </w:r>
    </w:p>
    <w:p w:rsidR="006F47AD" w:rsidRPr="008A2A35" w:rsidRDefault="006F47AD" w:rsidP="003C01FF">
      <w:pPr>
        <w:spacing w:before="120"/>
        <w:ind w:left="142" w:hanging="142"/>
        <w:jc w:val="center"/>
        <w:rPr>
          <w:rFonts w:ascii="Verdana" w:hAnsi="Verdana" w:cs="Courier New"/>
          <w:b/>
          <w:sz w:val="10"/>
          <w:szCs w:val="10"/>
        </w:rPr>
      </w:pPr>
    </w:p>
    <w:tbl>
      <w:tblPr>
        <w:tblW w:w="1488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1"/>
        <w:gridCol w:w="12474"/>
      </w:tblGrid>
      <w:tr w:rsidR="006F47AD" w:rsidRPr="0045289F" w:rsidTr="006B7E42">
        <w:trPr>
          <w:trHeight w:val="638"/>
        </w:trPr>
        <w:tc>
          <w:tcPr>
            <w:tcW w:w="2411" w:type="dxa"/>
            <w:shd w:val="clear" w:color="auto" w:fill="FFFFFF"/>
            <w:vAlign w:val="bottom"/>
          </w:tcPr>
          <w:p w:rsidR="006F47AD" w:rsidRPr="006B7E42" w:rsidRDefault="006F47AD" w:rsidP="006B7E42">
            <w:pPr>
              <w:suppressAutoHyphens/>
              <w:jc w:val="center"/>
              <w:rPr>
                <w:rFonts w:ascii="Calibri" w:hAnsi="Calibri" w:cs="Calibri"/>
                <w:i/>
                <w:sz w:val="18"/>
                <w:szCs w:val="18"/>
                <w:lang w:eastAsia="ar-SA"/>
              </w:rPr>
            </w:pPr>
            <w:r w:rsidRPr="006B7E42">
              <w:rPr>
                <w:rFonts w:ascii="Calibri" w:hAnsi="Calibri" w:cs="Calibri"/>
                <w:i/>
                <w:sz w:val="18"/>
                <w:szCs w:val="18"/>
                <w:lang w:eastAsia="ar-SA"/>
              </w:rPr>
              <w:t>( nazwa wykonawcy)</w:t>
            </w:r>
          </w:p>
        </w:tc>
        <w:tc>
          <w:tcPr>
            <w:tcW w:w="12474" w:type="dxa"/>
            <w:shd w:val="clear" w:color="auto" w:fill="D9D9D9"/>
            <w:vAlign w:val="center"/>
          </w:tcPr>
          <w:p w:rsidR="006F47AD" w:rsidRPr="009C0882" w:rsidRDefault="006F47AD" w:rsidP="00CD4B32">
            <w:pPr>
              <w:suppressAutoHyphens/>
              <w:spacing w:before="120" w:after="120"/>
              <w:jc w:val="center"/>
              <w:rPr>
                <w:rFonts w:ascii="Verdana" w:hAnsi="Verdana" w:cs="Courier New"/>
                <w:b/>
                <w:lang w:eastAsia="ar-SA"/>
              </w:rPr>
            </w:pPr>
            <w:r>
              <w:rPr>
                <w:rFonts w:ascii="Verdana" w:hAnsi="Verdana" w:cs="Courier New"/>
                <w:b/>
                <w:lang w:eastAsia="ar-SA"/>
              </w:rPr>
              <w:t>K</w:t>
            </w:r>
            <w:r w:rsidRPr="009C0882">
              <w:rPr>
                <w:rFonts w:ascii="Verdana" w:hAnsi="Verdana" w:cs="Courier New"/>
                <w:b/>
                <w:lang w:eastAsia="ar-SA"/>
              </w:rPr>
              <w:t>RYTERIA POZACENOWE</w:t>
            </w:r>
            <w:r>
              <w:rPr>
                <w:rFonts w:ascii="Verdana" w:hAnsi="Verdana" w:cs="Courier New"/>
                <w:b/>
                <w:lang w:eastAsia="ar-SA"/>
              </w:rPr>
              <w:t xml:space="preserve">  - doświadczenie</w:t>
            </w:r>
          </w:p>
        </w:tc>
      </w:tr>
    </w:tbl>
    <w:p w:rsidR="006F47AD" w:rsidRPr="00CD4B32" w:rsidRDefault="006F47AD" w:rsidP="003C01FF">
      <w:pPr>
        <w:jc w:val="both"/>
        <w:rPr>
          <w:rFonts w:ascii="Verdana" w:hAnsi="Verdana"/>
          <w:sz w:val="10"/>
          <w:szCs w:val="10"/>
        </w:rPr>
      </w:pPr>
    </w:p>
    <w:p w:rsidR="006F47AD" w:rsidRPr="0045289F" w:rsidRDefault="006F47AD" w:rsidP="0082610A">
      <w:pPr>
        <w:spacing w:before="120"/>
        <w:ind w:hanging="284"/>
        <w:jc w:val="both"/>
        <w:rPr>
          <w:rFonts w:ascii="Verdana" w:hAnsi="Verdana"/>
          <w:sz w:val="20"/>
          <w:szCs w:val="20"/>
        </w:rPr>
      </w:pPr>
      <w:r w:rsidRPr="0045289F">
        <w:rPr>
          <w:rFonts w:ascii="Verdana" w:hAnsi="Verdana"/>
          <w:sz w:val="20"/>
          <w:szCs w:val="20"/>
        </w:rPr>
        <w:t>Składając ofertę w postępowaniu o udzielenie zamówienie publiczne na</w:t>
      </w:r>
      <w:r>
        <w:rPr>
          <w:rFonts w:ascii="Verdana" w:hAnsi="Verdana"/>
          <w:sz w:val="20"/>
          <w:szCs w:val="20"/>
        </w:rPr>
        <w:t>:</w:t>
      </w:r>
    </w:p>
    <w:p w:rsidR="006F47AD" w:rsidRPr="004B6D24" w:rsidRDefault="006F47AD" w:rsidP="00850839">
      <w:pPr>
        <w:pStyle w:val="BodyText20"/>
        <w:spacing w:before="120" w:after="120"/>
        <w:ind w:left="79" w:right="278" w:firstLine="62"/>
        <w:jc w:val="center"/>
        <w:rPr>
          <w:rFonts w:ascii="Verdana" w:hAnsi="Verdana" w:cs="Calibri"/>
          <w:b/>
          <w:i/>
          <w:sz w:val="22"/>
          <w:szCs w:val="22"/>
        </w:rPr>
      </w:pPr>
      <w:r w:rsidRPr="000220FE">
        <w:rPr>
          <w:rFonts w:ascii="Verdana" w:hAnsi="Verdana"/>
          <w:b/>
          <w:sz w:val="22"/>
          <w:szCs w:val="22"/>
        </w:rPr>
        <w:t>„Opracowanie dokumentacji projektowo-kosztorysowej na budowę przeprawy mostowej przez rzekę Wartę w miejscowości Biechowy wraz z niezbędnymi drogami dojazdowymi, w ciągu drogi</w:t>
      </w:r>
      <w:r>
        <w:rPr>
          <w:rFonts w:ascii="Verdana" w:hAnsi="Verdana"/>
          <w:b/>
          <w:sz w:val="22"/>
          <w:szCs w:val="22"/>
        </w:rPr>
        <w:t xml:space="preserve"> powiatowej nr 3217P, w ramach P</w:t>
      </w:r>
      <w:r w:rsidRPr="000220FE">
        <w:rPr>
          <w:rFonts w:ascii="Verdana" w:hAnsi="Verdana"/>
          <w:b/>
          <w:sz w:val="22"/>
          <w:szCs w:val="22"/>
        </w:rPr>
        <w:t>rogramu Mosty dla Regionów”.</w:t>
      </w:r>
    </w:p>
    <w:p w:rsidR="006F47AD" w:rsidRDefault="006F47AD" w:rsidP="00850839">
      <w:pPr>
        <w:pStyle w:val="BodyText20"/>
        <w:spacing w:before="120" w:after="120"/>
        <w:ind w:left="79" w:right="278" w:firstLine="62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z</w:t>
      </w:r>
      <w:r w:rsidRPr="00525710">
        <w:rPr>
          <w:rFonts w:ascii="Verdana" w:hAnsi="Verdana"/>
          <w:color w:val="000000"/>
        </w:rPr>
        <w:t>na</w:t>
      </w:r>
      <w:r>
        <w:rPr>
          <w:rFonts w:ascii="Verdana" w:hAnsi="Verdana"/>
          <w:color w:val="000000"/>
        </w:rPr>
        <w:t xml:space="preserve">k postępowania: </w:t>
      </w:r>
      <w:r w:rsidRPr="0047411E">
        <w:rPr>
          <w:rFonts w:ascii="Verdana" w:hAnsi="Verdana"/>
          <w:b/>
        </w:rPr>
        <w:t>ZDP-NZ-3302-15/2020</w:t>
      </w:r>
    </w:p>
    <w:p w:rsidR="006F47AD" w:rsidRPr="00525710" w:rsidRDefault="006F47AD" w:rsidP="00CD4B32">
      <w:pPr>
        <w:autoSpaceDE w:val="0"/>
        <w:autoSpaceDN w:val="0"/>
        <w:adjustRightInd w:val="0"/>
        <w:ind w:right="-318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 w:cs="Verdana"/>
          <w:sz w:val="20"/>
          <w:szCs w:val="20"/>
          <w:lang w:eastAsia="en-US"/>
        </w:rPr>
        <w:t>przedkładam niniejszy formularz w celu wykazania doświadczenia osób wyznaczonych do realizacji zamówienia, o którym mowa w kryterium  oceny ofert opisanym w pkt 19.1.2 oraz 19.1.3  IDW .</w:t>
      </w:r>
    </w:p>
    <w:p w:rsidR="006F47AD" w:rsidRDefault="006F47AD" w:rsidP="003C01FF">
      <w:pPr>
        <w:tabs>
          <w:tab w:val="left" w:pos="284"/>
        </w:tabs>
        <w:suppressAutoHyphens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4"/>
        <w:gridCol w:w="2268"/>
        <w:gridCol w:w="2274"/>
        <w:gridCol w:w="9775"/>
      </w:tblGrid>
      <w:tr w:rsidR="006F47AD" w:rsidRPr="00DB17B7" w:rsidTr="006B7E42">
        <w:trPr>
          <w:jc w:val="center"/>
        </w:trPr>
        <w:tc>
          <w:tcPr>
            <w:tcW w:w="704" w:type="dxa"/>
            <w:vAlign w:val="center"/>
          </w:tcPr>
          <w:p w:rsidR="006F47AD" w:rsidRPr="00475FDA" w:rsidRDefault="006F47AD" w:rsidP="0082610A">
            <w:pPr>
              <w:spacing w:before="60" w:after="60"/>
              <w:ind w:left="-108" w:right="-74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>Lp</w:t>
            </w:r>
          </w:p>
        </w:tc>
        <w:tc>
          <w:tcPr>
            <w:tcW w:w="2268" w:type="dxa"/>
            <w:vAlign w:val="center"/>
          </w:tcPr>
          <w:p w:rsidR="006F47AD" w:rsidRPr="00475FDA" w:rsidRDefault="006F47AD" w:rsidP="0082610A">
            <w:pPr>
              <w:tabs>
                <w:tab w:val="left" w:pos="684"/>
              </w:tabs>
              <w:spacing w:before="60" w:after="60"/>
              <w:ind w:left="132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DB17B7">
              <w:rPr>
                <w:rFonts w:ascii="Verdana" w:hAnsi="Verdana"/>
                <w:b/>
                <w:color w:val="000000"/>
                <w:sz w:val="18"/>
                <w:szCs w:val="18"/>
              </w:rPr>
              <w:t>Stanowisko</w:t>
            </w: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– funkcja </w:t>
            </w:r>
          </w:p>
        </w:tc>
        <w:tc>
          <w:tcPr>
            <w:tcW w:w="2274" w:type="dxa"/>
            <w:vAlign w:val="center"/>
          </w:tcPr>
          <w:p w:rsidR="006F47AD" w:rsidRPr="00DB17B7" w:rsidRDefault="006F47AD" w:rsidP="0082610A">
            <w:pPr>
              <w:spacing w:before="60" w:after="60"/>
              <w:ind w:right="-74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Imię i nazwisko  </w:t>
            </w:r>
          </w:p>
        </w:tc>
        <w:tc>
          <w:tcPr>
            <w:tcW w:w="9775" w:type="dxa"/>
            <w:vAlign w:val="center"/>
          </w:tcPr>
          <w:p w:rsidR="006F47AD" w:rsidRPr="00DB17B7" w:rsidRDefault="006F47AD" w:rsidP="0082610A">
            <w:pPr>
              <w:spacing w:before="60" w:after="60"/>
              <w:ind w:right="-74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Informacje dotyczące doświadczenia </w:t>
            </w:r>
          </w:p>
        </w:tc>
      </w:tr>
      <w:tr w:rsidR="006F47AD" w:rsidRPr="00AC7785" w:rsidTr="006B7E42">
        <w:trPr>
          <w:jc w:val="center"/>
        </w:trPr>
        <w:tc>
          <w:tcPr>
            <w:tcW w:w="704" w:type="dxa"/>
            <w:vAlign w:val="center"/>
          </w:tcPr>
          <w:p w:rsidR="006F47AD" w:rsidRPr="00AC7785" w:rsidRDefault="006F47AD" w:rsidP="003C01FF">
            <w:pPr>
              <w:ind w:right="12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7785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:rsidR="006F47AD" w:rsidRPr="00AC7785" w:rsidRDefault="006F47AD" w:rsidP="003C01FF">
            <w:pPr>
              <w:tabs>
                <w:tab w:val="left" w:pos="0"/>
              </w:tabs>
              <w:ind w:left="130" w:hanging="13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7785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74" w:type="dxa"/>
            <w:vAlign w:val="center"/>
          </w:tcPr>
          <w:p w:rsidR="006F47AD" w:rsidRPr="00AC7785" w:rsidRDefault="006F47AD" w:rsidP="003C01FF">
            <w:pPr>
              <w:ind w:right="-74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7785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9775" w:type="dxa"/>
            <w:vAlign w:val="center"/>
          </w:tcPr>
          <w:p w:rsidR="006F47AD" w:rsidRPr="00AC7785" w:rsidRDefault="006F47AD" w:rsidP="003C01FF">
            <w:pPr>
              <w:ind w:right="-74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778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</w:tr>
      <w:tr w:rsidR="006F47AD" w:rsidRPr="00DB17B7" w:rsidTr="006B7E42">
        <w:trPr>
          <w:jc w:val="center"/>
        </w:trPr>
        <w:tc>
          <w:tcPr>
            <w:tcW w:w="704" w:type="dxa"/>
            <w:vAlign w:val="center"/>
          </w:tcPr>
          <w:p w:rsidR="006F47AD" w:rsidRPr="00475FDA" w:rsidRDefault="006F47AD" w:rsidP="003C01FF">
            <w:pPr>
              <w:tabs>
                <w:tab w:val="left" w:pos="284"/>
              </w:tabs>
              <w:ind w:left="169" w:right="-108" w:hanging="169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6F47AD" w:rsidRPr="00DB17B7" w:rsidRDefault="006F47AD" w:rsidP="003C01FF">
            <w:pPr>
              <w:spacing w:before="120" w:after="120"/>
              <w:rPr>
                <w:rFonts w:ascii="Verdana" w:hAnsi="Verdana"/>
                <w:bCs/>
                <w:iCs/>
                <w:kern w:val="32"/>
                <w:sz w:val="18"/>
                <w:szCs w:val="18"/>
              </w:rPr>
            </w:pPr>
            <w:r w:rsidRPr="00DB17B7">
              <w:rPr>
                <w:rFonts w:ascii="Verdana" w:hAnsi="Verdana"/>
                <w:sz w:val="18"/>
                <w:szCs w:val="18"/>
              </w:rPr>
              <w:t xml:space="preserve">Projektant </w:t>
            </w:r>
            <w:r>
              <w:rPr>
                <w:rFonts w:ascii="Verdana" w:hAnsi="Verdana"/>
                <w:sz w:val="18"/>
                <w:szCs w:val="18"/>
              </w:rPr>
              <w:t>Drogowy</w:t>
            </w:r>
          </w:p>
          <w:p w:rsidR="006F47AD" w:rsidRPr="00DB17B7" w:rsidRDefault="006F47AD" w:rsidP="003C01FF">
            <w:pPr>
              <w:tabs>
                <w:tab w:val="left" w:pos="284"/>
              </w:tabs>
              <w:ind w:left="169" w:right="-108" w:hanging="169"/>
              <w:rPr>
                <w:rFonts w:ascii="Verdana" w:hAnsi="Verdana"/>
                <w:color w:val="000000"/>
                <w:sz w:val="18"/>
                <w:szCs w:val="18"/>
              </w:rPr>
            </w:pPr>
            <w:r w:rsidRPr="00DB17B7">
              <w:rPr>
                <w:rFonts w:ascii="Verdana" w:hAnsi="Verdana"/>
                <w:color w:val="000000"/>
                <w:sz w:val="18"/>
                <w:szCs w:val="18"/>
              </w:rPr>
              <w:t>-  1 osoba</w:t>
            </w:r>
          </w:p>
          <w:p w:rsidR="006F47AD" w:rsidRPr="00DB17B7" w:rsidRDefault="006F47AD" w:rsidP="003C01FF">
            <w:pPr>
              <w:spacing w:before="120" w:after="240"/>
              <w:ind w:firstLine="33"/>
              <w:rPr>
                <w:rFonts w:ascii="Verdana" w:hAnsi="Verdana"/>
                <w:bCs/>
                <w:iCs/>
                <w:kern w:val="32"/>
                <w:sz w:val="18"/>
                <w:szCs w:val="18"/>
              </w:rPr>
            </w:pPr>
          </w:p>
        </w:tc>
        <w:tc>
          <w:tcPr>
            <w:tcW w:w="2274" w:type="dxa"/>
          </w:tcPr>
          <w:p w:rsidR="006F47AD" w:rsidRPr="00DB17B7" w:rsidRDefault="006F47AD" w:rsidP="003C01FF">
            <w:pPr>
              <w:spacing w:before="60"/>
              <w:ind w:right="-74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75" w:type="dxa"/>
          </w:tcPr>
          <w:p w:rsidR="006F47AD" w:rsidRDefault="006F47AD" w:rsidP="00CE1424">
            <w:pPr>
              <w:spacing w:before="120" w:after="240" w:line="360" w:lineRule="auto"/>
              <w:ind w:left="255" w:right="-74" w:hanging="25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●   Wykonanie  na stanowisku Projektanta Drogowego dokumentacji projektowej dla zadania                                                   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( wpisać nazwę zadania wraz z lokalizacją )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………………………………………………………..……………………………………………………………………………………………..                              ………………………………………………………………………………………………………………………………………………………..            obejmującej PB , dla którego wydano decyzję </w:t>
            </w:r>
            <w:r w:rsidRPr="00F83CB0">
              <w:rPr>
                <w:rFonts w:ascii="Verdana" w:hAnsi="Verdana"/>
                <w:color w:val="000000"/>
                <w:sz w:val="18"/>
                <w:szCs w:val="18"/>
              </w:rPr>
              <w:t>o pozwoleniu na budowę lub równoważną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                                                       nr decyzji : …………………...…….  ,  z dnia …………………………………  ,                                                                                        organ wydający decyzję  …………………..……………………………………………………………..………………………….                                             dla budowy/rozbudowy*   drogi/ulicy*  klasy …………..   o długości (km)  ……..……………                                                  </w:t>
            </w:r>
          </w:p>
          <w:p w:rsidR="006F47AD" w:rsidRDefault="006F47AD" w:rsidP="00CD4B32">
            <w:pPr>
              <w:spacing w:before="120" w:after="240" w:line="360" w:lineRule="auto"/>
              <w:ind w:left="255" w:right="-74" w:hanging="25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●   Wykonanie  na stanowisku Projektanta Drogowego dokumentacji projektowej dla zadania                                                   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( wpisać nazwę zadania wraz z lokalizacją )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………………………………………………………..……………………………………………………………………………………………..                              ………………………………………………………………………………………………………………………………………………………..            obejmującej PB , dla którego wydano decyzję </w:t>
            </w:r>
            <w:r w:rsidRPr="00F83CB0">
              <w:rPr>
                <w:rFonts w:ascii="Verdana" w:hAnsi="Verdana"/>
                <w:color w:val="000000"/>
                <w:sz w:val="18"/>
                <w:szCs w:val="18"/>
              </w:rPr>
              <w:t>o pozwoleniu na budowę lub równoważną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                                                       nr decyzji : …………………...…….  ,  z dnia …………………………………  ,                                                                                        organ wydający decyzję  …………………..……………………………………………………………..………………………….                                             dla budowy/rozbudowy*   drogi/ulicy*  klasy …………..   o długości (km)  ……..……………                                      </w:t>
            </w:r>
          </w:p>
          <w:p w:rsidR="006F47AD" w:rsidRPr="009C7D57" w:rsidRDefault="006F47AD" w:rsidP="009C7D57">
            <w:pPr>
              <w:spacing w:line="360" w:lineRule="auto"/>
              <w:ind w:left="255" w:right="-74" w:hanging="255"/>
              <w:rPr>
                <w:rFonts w:ascii="Verdana" w:hAnsi="Verdana"/>
                <w:color w:val="000000"/>
                <w:sz w:val="2"/>
                <w:szCs w:val="2"/>
              </w:rPr>
            </w:pPr>
          </w:p>
          <w:p w:rsidR="006F47AD" w:rsidRDefault="006F47AD" w:rsidP="002D3166">
            <w:pPr>
              <w:spacing w:before="120" w:after="240" w:line="360" w:lineRule="auto"/>
              <w:ind w:left="255" w:right="-74" w:hanging="25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●   Wykonanie  na stanowisku Projektanta Drogowego dokumentacji projektowej dla zadania                                                   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( wpisać nazwę zadania wraz z lokalizacją )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………………………………………………………..……………………………………………………………………………………………..                              ………………………………………………………………………………………………………………………………………………………..            obejmującej PB , dla którego wydano</w:t>
            </w:r>
            <w:r w:rsidRPr="00F83CB0">
              <w:rPr>
                <w:rFonts w:ascii="Verdana" w:hAnsi="Verdana"/>
                <w:color w:val="000000"/>
                <w:sz w:val="18"/>
                <w:szCs w:val="18"/>
              </w:rPr>
              <w:t xml:space="preserve"> decyzję o pozwoleniu na budowę lub równoważną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                                                       nr decyzji : …………………...…….  ,  z dnia …………………………………  ,                                                                                        organ wydający decyzję  …………………..……………………………………………………………..………………………….                                             dla budowy/rozbudowy*   drogi/ulicy*  klasy …………..   o długości (km)  ……..……………                                                  </w:t>
            </w:r>
          </w:p>
          <w:p w:rsidR="006F47AD" w:rsidRDefault="006F47AD" w:rsidP="00AD5372">
            <w:pPr>
              <w:spacing w:before="120" w:after="360" w:line="360" w:lineRule="auto"/>
              <w:ind w:left="255" w:right="-74" w:hanging="25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●   Wykonanie  na stanowisku Projektanta Drogowego dokumentacji projektowej dla zadania                                                   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( wpisać nazwę zadania wraz z lokalizacją )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………………………………………………………..……………………………………………………………………………………………..                              ………………………………………………………………………………………………………………………………………………………..            obejmującej PB , dla którego wydano </w:t>
            </w:r>
            <w:r w:rsidRPr="00F83CB0">
              <w:rPr>
                <w:rFonts w:ascii="Verdana" w:hAnsi="Verdana"/>
                <w:color w:val="000000"/>
                <w:sz w:val="18"/>
                <w:szCs w:val="18"/>
              </w:rPr>
              <w:t>decyzję o pozwoleniu na budowę lub równoważną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                                                       nr decyzji : …………………...…….  ,  z dnia …………………………………  ,                                                                                        organ wydający decyzję  …………………..……………………………………………………………..………………………….                                             dla budowy/rozbudowy*   drogi/ulicy*  klasy …………..   o długości (km)  ……..……………                                      </w:t>
            </w:r>
          </w:p>
          <w:p w:rsidR="006F47AD" w:rsidRPr="003226F8" w:rsidRDefault="006F47AD" w:rsidP="0009792E">
            <w:pPr>
              <w:spacing w:before="120" w:after="120"/>
              <w:ind w:right="-74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niewłaściwe skreślić</w:t>
            </w:r>
            <w:r w:rsidRPr="003226F8">
              <w:rPr>
                <w:rFonts w:ascii="Verdana" w:hAnsi="Verdana"/>
                <w:color w:val="000000"/>
                <w:sz w:val="16"/>
                <w:szCs w:val="16"/>
              </w:rPr>
              <w:t xml:space="preserve"> *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                                                             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( w razie potrzeby dodać kolejne pozycje) </w:t>
            </w:r>
          </w:p>
        </w:tc>
      </w:tr>
      <w:tr w:rsidR="006F47AD" w:rsidRPr="00DB17B7" w:rsidTr="00850839">
        <w:trPr>
          <w:jc w:val="center"/>
        </w:trPr>
        <w:tc>
          <w:tcPr>
            <w:tcW w:w="704" w:type="dxa"/>
            <w:vAlign w:val="center"/>
          </w:tcPr>
          <w:p w:rsidR="006F47AD" w:rsidRPr="00475FDA" w:rsidRDefault="006F47AD" w:rsidP="002675BD">
            <w:pPr>
              <w:tabs>
                <w:tab w:val="left" w:pos="284"/>
              </w:tabs>
              <w:ind w:left="169" w:right="-108" w:hanging="169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6F47AD" w:rsidRPr="00850839" w:rsidRDefault="006F47AD" w:rsidP="002675BD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  <w:r w:rsidRPr="00DB17B7">
              <w:rPr>
                <w:rFonts w:ascii="Verdana" w:hAnsi="Verdana"/>
                <w:sz w:val="18"/>
                <w:szCs w:val="18"/>
              </w:rPr>
              <w:t xml:space="preserve">Projektant </w:t>
            </w:r>
            <w:r>
              <w:rPr>
                <w:rFonts w:ascii="Verdana" w:hAnsi="Verdana"/>
                <w:sz w:val="18"/>
                <w:szCs w:val="18"/>
              </w:rPr>
              <w:t>Mostowy</w:t>
            </w:r>
          </w:p>
          <w:p w:rsidR="006F47AD" w:rsidRPr="00850839" w:rsidRDefault="006F47AD" w:rsidP="00850839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  <w:r w:rsidRPr="00850839">
              <w:rPr>
                <w:rFonts w:ascii="Verdana" w:hAnsi="Verdana"/>
                <w:sz w:val="18"/>
                <w:szCs w:val="18"/>
              </w:rPr>
              <w:t>-  1 osoba</w:t>
            </w:r>
          </w:p>
          <w:p w:rsidR="006F47AD" w:rsidRPr="00850839" w:rsidRDefault="006F47AD" w:rsidP="00850839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4" w:type="dxa"/>
          </w:tcPr>
          <w:p w:rsidR="006F47AD" w:rsidRPr="00DB17B7" w:rsidRDefault="006F47AD" w:rsidP="002675BD">
            <w:pPr>
              <w:spacing w:before="60"/>
              <w:ind w:right="-74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775" w:type="dxa"/>
          </w:tcPr>
          <w:p w:rsidR="006F47AD" w:rsidRDefault="006F47AD" w:rsidP="00AD5372">
            <w:pPr>
              <w:spacing w:before="240" w:after="120" w:line="336" w:lineRule="auto"/>
              <w:ind w:left="255" w:right="-74" w:hanging="25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●   Wykonanie  na stanowisku Projektanta Mostowego dokumentacji projektowej obejmującej PB                dla zadania  </w:t>
            </w:r>
            <w:r w:rsidRPr="00850839">
              <w:rPr>
                <w:rFonts w:ascii="Verdana" w:hAnsi="Verdana"/>
                <w:color w:val="000000"/>
                <w:sz w:val="18"/>
                <w:szCs w:val="18"/>
              </w:rPr>
              <w:t>( wpisać n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azwę zadania wraz z lokalizacją</w:t>
            </w:r>
            <w:r w:rsidRPr="00850839">
              <w:rPr>
                <w:rFonts w:ascii="Verdana" w:hAnsi="Verdana"/>
                <w:color w:val="000000"/>
                <w:sz w:val="18"/>
                <w:szCs w:val="18"/>
              </w:rPr>
              <w:t xml:space="preserve">) :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………………………………………………………..……………………………………………………………………………………………..                              ………………………………………………………………………………………………………………………………………………………..  ,                                                obejmującego ………………… szt. obiektów mostowych o obciążeniu dla klasy A                                                                                 i  </w:t>
            </w:r>
            <w:r w:rsidRPr="00DB17B7">
              <w:rPr>
                <w:rFonts w:ascii="Verdana" w:hAnsi="Verdana"/>
                <w:sz w:val="18"/>
                <w:szCs w:val="18"/>
              </w:rPr>
              <w:t>rozpiętoś</w:t>
            </w:r>
            <w:r>
              <w:rPr>
                <w:rFonts w:ascii="Verdana" w:hAnsi="Verdana"/>
                <w:sz w:val="18"/>
                <w:szCs w:val="18"/>
              </w:rPr>
              <w:t>ci</w:t>
            </w:r>
            <w:r w:rsidRPr="00DB17B7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teoretycznej przęsła : </w:t>
            </w:r>
            <w:r>
              <w:rPr>
                <w:rFonts w:ascii="Verdana" w:hAnsi="Verdana"/>
                <w:sz w:val="14"/>
                <w:szCs w:val="14"/>
              </w:rPr>
              <w:t xml:space="preserve">(1)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………….………………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,  </w:t>
            </w:r>
            <w:r>
              <w:rPr>
                <w:rFonts w:ascii="Verdana" w:hAnsi="Verdana"/>
                <w:sz w:val="14"/>
                <w:szCs w:val="14"/>
              </w:rPr>
              <w:t xml:space="preserve">(2)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,                            </w:t>
            </w:r>
            <w:r>
              <w:rPr>
                <w:rFonts w:ascii="Verdana" w:hAnsi="Verdana"/>
                <w:sz w:val="14"/>
                <w:szCs w:val="14"/>
              </w:rPr>
              <w:t xml:space="preserve">(3)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,  </w:t>
            </w:r>
            <w:r>
              <w:rPr>
                <w:rFonts w:ascii="Verdana" w:hAnsi="Verdana"/>
                <w:sz w:val="14"/>
                <w:szCs w:val="14"/>
              </w:rPr>
              <w:t xml:space="preserve">(..)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</w:t>
            </w:r>
          </w:p>
          <w:p w:rsidR="006F47AD" w:rsidRDefault="006F47AD" w:rsidP="00AD5372">
            <w:pPr>
              <w:spacing w:before="120" w:after="240" w:line="336" w:lineRule="auto"/>
              <w:ind w:left="255" w:right="-74" w:hanging="25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  <w:r w:rsidRPr="00F83CB0">
              <w:rPr>
                <w:rFonts w:ascii="Verdana" w:hAnsi="Verdana"/>
                <w:color w:val="000000"/>
                <w:sz w:val="18"/>
                <w:szCs w:val="18"/>
              </w:rPr>
              <w:t>dla którego wydano decyzję o pozwoleniu na budowę lub równoważną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 nr decyzji : …………………...…….  ,                                                 z dnia …………………………………  ,  organ wydający decyzję  …………………..………………………………………………….                                             </w:t>
            </w:r>
          </w:p>
          <w:p w:rsidR="006F47AD" w:rsidRDefault="006F47AD" w:rsidP="00AD5372">
            <w:pPr>
              <w:spacing w:before="360" w:after="120" w:line="336" w:lineRule="auto"/>
              <w:ind w:left="255" w:right="-74" w:hanging="25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●   Wykonanie  na stanowisku Projektanta Mostowego dokumentacji projektowej obejmującej PB               dla zadania  </w:t>
            </w:r>
            <w:r w:rsidRPr="00850839">
              <w:rPr>
                <w:rFonts w:ascii="Verdana" w:hAnsi="Verdana"/>
                <w:color w:val="000000"/>
                <w:sz w:val="18"/>
                <w:szCs w:val="18"/>
              </w:rPr>
              <w:t xml:space="preserve">( wpisać nazwę zadania wraz z lokalizacją ) :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………………………………………………………..……………………………………………………………………………………………..                              ………………………………………………………………………………………………………………………………………………………..  ,                                                obejmującego ………………… szt. obiektów mostowych o obciążeniu dla klasy A                                                                                 i  </w:t>
            </w:r>
            <w:r w:rsidRPr="00DB17B7">
              <w:rPr>
                <w:rFonts w:ascii="Verdana" w:hAnsi="Verdana"/>
                <w:sz w:val="18"/>
                <w:szCs w:val="18"/>
              </w:rPr>
              <w:t>rozpiętoś</w:t>
            </w:r>
            <w:r>
              <w:rPr>
                <w:rFonts w:ascii="Verdana" w:hAnsi="Verdana"/>
                <w:sz w:val="18"/>
                <w:szCs w:val="18"/>
              </w:rPr>
              <w:t>ci</w:t>
            </w:r>
            <w:r w:rsidRPr="00DB17B7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teoretycznej przęsła : </w:t>
            </w:r>
            <w:r>
              <w:rPr>
                <w:rFonts w:ascii="Verdana" w:hAnsi="Verdana"/>
                <w:sz w:val="14"/>
                <w:szCs w:val="14"/>
              </w:rPr>
              <w:t xml:space="preserve">(1)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………….………………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,  </w:t>
            </w:r>
            <w:r>
              <w:rPr>
                <w:rFonts w:ascii="Verdana" w:hAnsi="Verdana"/>
                <w:sz w:val="14"/>
                <w:szCs w:val="14"/>
              </w:rPr>
              <w:t xml:space="preserve">(2)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,                            </w:t>
            </w:r>
            <w:r>
              <w:rPr>
                <w:rFonts w:ascii="Verdana" w:hAnsi="Verdana"/>
                <w:sz w:val="14"/>
                <w:szCs w:val="14"/>
              </w:rPr>
              <w:t xml:space="preserve">(3)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,  </w:t>
            </w:r>
            <w:r>
              <w:rPr>
                <w:rFonts w:ascii="Verdana" w:hAnsi="Verdana"/>
                <w:sz w:val="14"/>
                <w:szCs w:val="14"/>
              </w:rPr>
              <w:t xml:space="preserve">(..)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</w:t>
            </w:r>
          </w:p>
          <w:p w:rsidR="006F47AD" w:rsidRDefault="006F47AD" w:rsidP="00AD5372">
            <w:pPr>
              <w:spacing w:before="120" w:after="240" w:line="336" w:lineRule="auto"/>
              <w:ind w:left="255" w:right="-74" w:hanging="25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dla którego wydano </w:t>
            </w:r>
            <w:r w:rsidRPr="00F83CB0">
              <w:rPr>
                <w:rFonts w:ascii="Verdana" w:hAnsi="Verdana"/>
                <w:color w:val="000000"/>
                <w:sz w:val="18"/>
                <w:szCs w:val="18"/>
              </w:rPr>
              <w:t>decyzję o pozwoleniu na budowę lub równoważną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,  nr decyzji : …………………...…….  ,                                                 z dnia …………………………………  ,  organ wydający decyzję  …………………..………………………………………………….                                             </w:t>
            </w:r>
          </w:p>
          <w:p w:rsidR="006F47AD" w:rsidRDefault="006F47AD" w:rsidP="00AD5372">
            <w:pPr>
              <w:spacing w:before="120" w:after="120" w:line="336" w:lineRule="auto"/>
              <w:ind w:left="255" w:right="-74" w:hanging="25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●   Wykonanie  na stanowisku Projektanta Mostowego dokumentacji projektowej obejmującej PB                dla zadania  </w:t>
            </w:r>
            <w:r w:rsidRPr="00850839">
              <w:rPr>
                <w:rFonts w:ascii="Verdana" w:hAnsi="Verdana"/>
                <w:color w:val="000000"/>
                <w:sz w:val="18"/>
                <w:szCs w:val="18"/>
              </w:rPr>
              <w:t xml:space="preserve">( wpisać nazwę zadania wraz z lokalizacją ) :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………………………………………………………..……………………………………………………………………………………………..                              ………………………………………………………………………………………………………………………………………………………..  ,                                                obejmującego ………………… szt. obiektów mostowych o obciążeniu dla klasy A                                                                                 i  </w:t>
            </w:r>
            <w:r w:rsidRPr="00DB17B7">
              <w:rPr>
                <w:rFonts w:ascii="Verdana" w:hAnsi="Verdana"/>
                <w:sz w:val="18"/>
                <w:szCs w:val="18"/>
              </w:rPr>
              <w:t>rozpiętoś</w:t>
            </w:r>
            <w:r>
              <w:rPr>
                <w:rFonts w:ascii="Verdana" w:hAnsi="Verdana"/>
                <w:sz w:val="18"/>
                <w:szCs w:val="18"/>
              </w:rPr>
              <w:t>ci</w:t>
            </w:r>
            <w:r w:rsidRPr="00DB17B7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teoretycznej przęsła : </w:t>
            </w:r>
            <w:r>
              <w:rPr>
                <w:rFonts w:ascii="Verdana" w:hAnsi="Verdana"/>
                <w:sz w:val="14"/>
                <w:szCs w:val="14"/>
              </w:rPr>
              <w:t xml:space="preserve">(1)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………….………………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,  </w:t>
            </w:r>
            <w:r>
              <w:rPr>
                <w:rFonts w:ascii="Verdana" w:hAnsi="Verdana"/>
                <w:sz w:val="14"/>
                <w:szCs w:val="14"/>
              </w:rPr>
              <w:t xml:space="preserve">(2)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,                            </w:t>
            </w:r>
            <w:r>
              <w:rPr>
                <w:rFonts w:ascii="Verdana" w:hAnsi="Verdana"/>
                <w:sz w:val="14"/>
                <w:szCs w:val="14"/>
              </w:rPr>
              <w:t xml:space="preserve">(3)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,  </w:t>
            </w:r>
            <w:r>
              <w:rPr>
                <w:rFonts w:ascii="Verdana" w:hAnsi="Verdana"/>
                <w:sz w:val="14"/>
                <w:szCs w:val="14"/>
              </w:rPr>
              <w:t xml:space="preserve">(..) </w:t>
            </w:r>
            <w:r w:rsidRPr="00DB17B7">
              <w:rPr>
                <w:rFonts w:ascii="Verdana" w:hAnsi="Verdana"/>
                <w:sz w:val="18"/>
                <w:szCs w:val="18"/>
              </w:rPr>
              <w:t>………</w:t>
            </w:r>
            <w:r>
              <w:rPr>
                <w:rFonts w:ascii="Verdana" w:hAnsi="Verdana"/>
                <w:sz w:val="18"/>
                <w:szCs w:val="18"/>
              </w:rPr>
              <w:t>……………………</w:t>
            </w:r>
            <w:r w:rsidRPr="00DB17B7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</w:t>
            </w:r>
          </w:p>
          <w:p w:rsidR="006F47AD" w:rsidRDefault="006F47AD" w:rsidP="00AD5372">
            <w:pPr>
              <w:spacing w:before="120" w:after="240" w:line="336" w:lineRule="auto"/>
              <w:ind w:left="255" w:right="-74" w:hanging="25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dla którego wydano </w:t>
            </w:r>
            <w:r w:rsidRPr="00F83CB0">
              <w:rPr>
                <w:rFonts w:ascii="Verdana" w:hAnsi="Verdana"/>
                <w:color w:val="000000"/>
                <w:sz w:val="18"/>
                <w:szCs w:val="18"/>
              </w:rPr>
              <w:t>decyzję o pozwoleniu na budowę lub równoważną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 nr decyzji : …………………...…….  ,                                                 z dnia …………………………………  ,  organ wydający decyzję  …………………..………………………………………………….                                             </w:t>
            </w:r>
          </w:p>
          <w:p w:rsidR="006F47AD" w:rsidRPr="00E0061F" w:rsidRDefault="006F47AD" w:rsidP="00E0061F">
            <w:pPr>
              <w:spacing w:before="120" w:after="120" w:line="360" w:lineRule="auto"/>
              <w:ind w:left="255" w:right="455" w:hanging="255"/>
              <w:jc w:val="right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  <w:r w:rsidRPr="0085083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E0061F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( w razie potrzeby dodać kolejne pozycje) </w:t>
            </w:r>
          </w:p>
        </w:tc>
      </w:tr>
    </w:tbl>
    <w:p w:rsidR="006F47AD" w:rsidRPr="0047411E" w:rsidRDefault="006F47AD" w:rsidP="0009792E">
      <w:pPr>
        <w:spacing w:before="360" w:line="276" w:lineRule="auto"/>
        <w:jc w:val="both"/>
        <w:rPr>
          <w:rFonts w:ascii="Verdana" w:hAnsi="Verdana"/>
          <w:i/>
          <w:sz w:val="18"/>
          <w:szCs w:val="18"/>
        </w:rPr>
      </w:pPr>
      <w:r w:rsidRPr="0047411E">
        <w:rPr>
          <w:rFonts w:ascii="Verdana" w:hAnsi="Verdana"/>
          <w:i/>
          <w:sz w:val="18"/>
          <w:szCs w:val="18"/>
        </w:rPr>
        <w:t xml:space="preserve">UWAGA: Zamawiający informuje, że niniejszy formularz „Kryteria pozacenowe” </w:t>
      </w:r>
      <w:r w:rsidRPr="0047411E">
        <w:rPr>
          <w:rFonts w:ascii="Verdana" w:hAnsi="Verdana"/>
          <w:b/>
          <w:i/>
          <w:sz w:val="18"/>
          <w:szCs w:val="18"/>
        </w:rPr>
        <w:t>nie stanowi dokumentu</w:t>
      </w:r>
      <w:r w:rsidRPr="0047411E">
        <w:rPr>
          <w:rFonts w:ascii="Verdana" w:hAnsi="Verdana"/>
          <w:i/>
          <w:sz w:val="18"/>
          <w:szCs w:val="18"/>
        </w:rPr>
        <w:t xml:space="preserve"> składanego </w:t>
      </w:r>
      <w:r w:rsidRPr="0047411E">
        <w:rPr>
          <w:rFonts w:ascii="Verdana" w:hAnsi="Verdana"/>
          <w:i/>
          <w:sz w:val="18"/>
          <w:szCs w:val="18"/>
          <w:u w:val="single"/>
        </w:rPr>
        <w:t>w celu potwierdzania spełniania warunków udziału w postępowaniu</w:t>
      </w:r>
      <w:r w:rsidRPr="0047411E">
        <w:rPr>
          <w:rFonts w:ascii="Verdana" w:hAnsi="Verdana"/>
          <w:i/>
          <w:sz w:val="18"/>
          <w:szCs w:val="18"/>
        </w:rPr>
        <w:t xml:space="preserve">, wobec czego </w:t>
      </w:r>
      <w:r w:rsidRPr="0047411E">
        <w:rPr>
          <w:rFonts w:ascii="Verdana" w:hAnsi="Verdana"/>
          <w:i/>
          <w:sz w:val="18"/>
          <w:szCs w:val="18"/>
          <w:u w:val="single"/>
        </w:rPr>
        <w:t>nie ma zastosowania</w:t>
      </w:r>
      <w:r w:rsidRPr="0047411E">
        <w:rPr>
          <w:rFonts w:ascii="Verdana" w:hAnsi="Verdana"/>
          <w:i/>
          <w:sz w:val="18"/>
          <w:szCs w:val="18"/>
        </w:rPr>
        <w:t xml:space="preserve"> art 26 ust. 3 i 4 ustawy Prawo zamówień publicznych .</w:t>
      </w:r>
    </w:p>
    <w:p w:rsidR="006F47AD" w:rsidRPr="0047411E" w:rsidRDefault="006F47AD" w:rsidP="00346ABA">
      <w:pPr>
        <w:jc w:val="both"/>
        <w:rPr>
          <w:rFonts w:ascii="Verdana" w:hAnsi="Verdana"/>
          <w:sz w:val="18"/>
          <w:szCs w:val="18"/>
        </w:rPr>
      </w:pPr>
    </w:p>
    <w:p w:rsidR="006F47AD" w:rsidRPr="0047411E" w:rsidRDefault="006F47AD" w:rsidP="00346ABA">
      <w:pPr>
        <w:jc w:val="both"/>
        <w:rPr>
          <w:rFonts w:ascii="Verdana" w:hAnsi="Verdana"/>
          <w:sz w:val="18"/>
          <w:szCs w:val="18"/>
        </w:rPr>
      </w:pPr>
    </w:p>
    <w:p w:rsidR="006F47AD" w:rsidRPr="0047411E" w:rsidRDefault="006F47AD" w:rsidP="00346ABA">
      <w:pPr>
        <w:jc w:val="both"/>
        <w:rPr>
          <w:rFonts w:ascii="Verdana" w:hAnsi="Verdana"/>
          <w:sz w:val="18"/>
          <w:szCs w:val="18"/>
        </w:rPr>
      </w:pPr>
    </w:p>
    <w:p w:rsidR="006F47AD" w:rsidRPr="0047411E" w:rsidRDefault="006F47AD" w:rsidP="00346ABA">
      <w:pPr>
        <w:jc w:val="both"/>
        <w:rPr>
          <w:rFonts w:ascii="Verdana" w:hAnsi="Verdana"/>
          <w:sz w:val="18"/>
          <w:szCs w:val="18"/>
        </w:rPr>
      </w:pPr>
      <w:r w:rsidRPr="0047411E">
        <w:rPr>
          <w:rFonts w:ascii="Verdana" w:hAnsi="Verdana"/>
          <w:sz w:val="18"/>
          <w:szCs w:val="18"/>
        </w:rPr>
        <w:t>(...........................................)</w:t>
      </w:r>
      <w:r w:rsidRPr="0047411E">
        <w:rPr>
          <w:rFonts w:ascii="Verdana" w:hAnsi="Verdana"/>
          <w:sz w:val="18"/>
          <w:szCs w:val="18"/>
        </w:rPr>
        <w:tab/>
      </w:r>
      <w:r w:rsidRPr="0047411E">
        <w:rPr>
          <w:rFonts w:ascii="Verdana" w:hAnsi="Verdana"/>
          <w:sz w:val="18"/>
          <w:szCs w:val="18"/>
        </w:rPr>
        <w:tab/>
      </w:r>
      <w:r w:rsidRPr="0047411E">
        <w:rPr>
          <w:rFonts w:ascii="Verdana" w:hAnsi="Verdana"/>
          <w:sz w:val="18"/>
          <w:szCs w:val="18"/>
        </w:rPr>
        <w:tab/>
      </w:r>
      <w:r w:rsidRPr="0047411E">
        <w:rPr>
          <w:rFonts w:ascii="Verdana" w:hAnsi="Verdana"/>
          <w:sz w:val="18"/>
          <w:szCs w:val="18"/>
        </w:rPr>
        <w:tab/>
      </w:r>
      <w:r w:rsidRPr="0047411E">
        <w:rPr>
          <w:rFonts w:ascii="Verdana" w:hAnsi="Verdana"/>
          <w:sz w:val="18"/>
          <w:szCs w:val="18"/>
        </w:rPr>
        <w:tab/>
      </w:r>
      <w:r w:rsidRPr="0047411E">
        <w:rPr>
          <w:rFonts w:ascii="Verdana" w:hAnsi="Verdana"/>
          <w:sz w:val="18"/>
          <w:szCs w:val="18"/>
        </w:rPr>
        <w:tab/>
      </w:r>
      <w:r w:rsidRPr="0047411E">
        <w:rPr>
          <w:rFonts w:ascii="Verdana" w:hAnsi="Verdana"/>
          <w:sz w:val="18"/>
          <w:szCs w:val="18"/>
        </w:rPr>
        <w:tab/>
      </w:r>
      <w:r w:rsidRPr="0047411E">
        <w:rPr>
          <w:rFonts w:ascii="Verdana" w:hAnsi="Verdana"/>
          <w:sz w:val="18"/>
          <w:szCs w:val="18"/>
        </w:rPr>
        <w:tab/>
        <w:t>(.................................................)</w:t>
      </w:r>
    </w:p>
    <w:p w:rsidR="006F47AD" w:rsidRPr="0047411E" w:rsidRDefault="006F47AD" w:rsidP="00346ABA">
      <w:pPr>
        <w:jc w:val="both"/>
        <w:rPr>
          <w:rFonts w:ascii="Verdana" w:hAnsi="Verdana"/>
          <w:sz w:val="18"/>
          <w:szCs w:val="18"/>
        </w:rPr>
      </w:pPr>
    </w:p>
    <w:p w:rsidR="006F47AD" w:rsidRPr="0047411E" w:rsidRDefault="006F47AD" w:rsidP="00346ABA">
      <w:pPr>
        <w:rPr>
          <w:rFonts w:ascii="Verdana" w:hAnsi="Verdana"/>
          <w:sz w:val="18"/>
          <w:szCs w:val="18"/>
        </w:rPr>
        <w:sectPr w:rsidR="006F47AD" w:rsidRPr="0047411E" w:rsidSect="009709A9">
          <w:pgSz w:w="16838" w:h="11906" w:orient="landscape"/>
          <w:pgMar w:top="794" w:right="1259" w:bottom="992" w:left="1276" w:header="709" w:footer="624" w:gutter="0"/>
          <w:cols w:space="708"/>
          <w:titlePg/>
          <w:docGrid w:linePitch="360"/>
        </w:sectPr>
      </w:pPr>
      <w:r w:rsidRPr="0047411E">
        <w:rPr>
          <w:rFonts w:ascii="Verdana" w:hAnsi="Verdana"/>
          <w:sz w:val="18"/>
          <w:szCs w:val="18"/>
        </w:rPr>
        <w:t xml:space="preserve">          Miejscowość i data                                                                                   Podpis i pieczęć pełnomocnego przedstawiciela Wykonawcy</w:t>
      </w:r>
    </w:p>
    <w:p w:rsidR="006F47AD" w:rsidRPr="005A6B77" w:rsidRDefault="006F47AD" w:rsidP="00346ABA">
      <w:pPr>
        <w:pStyle w:val="tytu"/>
        <w:jc w:val="left"/>
      </w:pPr>
    </w:p>
    <w:sectPr w:rsidR="006F47AD" w:rsidRPr="005A6B77" w:rsidSect="00613F81">
      <w:pgSz w:w="11906" w:h="16838"/>
      <w:pgMar w:top="1259" w:right="1418" w:bottom="1276" w:left="1418" w:header="709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7AD" w:rsidRDefault="006F47AD">
      <w:r>
        <w:separator/>
      </w:r>
    </w:p>
  </w:endnote>
  <w:endnote w:type="continuationSeparator" w:id="0">
    <w:p w:rsidR="006F47AD" w:rsidRDefault="006F4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7AD" w:rsidRPr="008439D3" w:rsidRDefault="006F47AD">
    <w:pPr>
      <w:pStyle w:val="Footer"/>
      <w:ind w:right="360"/>
      <w:jc w:val="right"/>
      <w:rPr>
        <w:rFonts w:ascii="Arial" w:hAnsi="Arial" w:cs="Arial"/>
        <w:bCs/>
        <w:sz w:val="18"/>
        <w:szCs w:val="18"/>
      </w:rPr>
    </w:pPr>
    <w:r w:rsidRPr="008439D3">
      <w:rPr>
        <w:rStyle w:val="PageNumber"/>
        <w:rFonts w:ascii="Arial" w:hAnsi="Arial" w:cs="Arial"/>
        <w:bCs/>
        <w:sz w:val="18"/>
        <w:szCs w:val="18"/>
      </w:rPr>
      <w:fldChar w:fldCharType="begin"/>
    </w:r>
    <w:r w:rsidRPr="008439D3">
      <w:rPr>
        <w:rStyle w:val="PageNumber"/>
        <w:rFonts w:ascii="Arial" w:hAnsi="Arial" w:cs="Arial"/>
        <w:bCs/>
        <w:sz w:val="18"/>
        <w:szCs w:val="18"/>
      </w:rPr>
      <w:instrText xml:space="preserve"> PAGE </w:instrText>
    </w:r>
    <w:r w:rsidRPr="008439D3">
      <w:rPr>
        <w:rStyle w:val="PageNumber"/>
        <w:rFonts w:ascii="Arial" w:hAnsi="Arial" w:cs="Arial"/>
        <w:bCs/>
        <w:sz w:val="18"/>
        <w:szCs w:val="18"/>
      </w:rPr>
      <w:fldChar w:fldCharType="separate"/>
    </w:r>
    <w:r>
      <w:rPr>
        <w:rStyle w:val="PageNumber"/>
        <w:rFonts w:ascii="Arial" w:hAnsi="Arial" w:cs="Arial"/>
        <w:bCs/>
        <w:noProof/>
        <w:sz w:val="18"/>
        <w:szCs w:val="18"/>
      </w:rPr>
      <w:t>2</w:t>
    </w:r>
    <w:r w:rsidRPr="008439D3">
      <w:rPr>
        <w:rStyle w:val="PageNumber"/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7AD" w:rsidRDefault="006F47AD">
      <w:r>
        <w:separator/>
      </w:r>
    </w:p>
  </w:footnote>
  <w:footnote w:type="continuationSeparator" w:id="0">
    <w:p w:rsidR="006F47AD" w:rsidRDefault="006F47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16C3B4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Verdana" w:hAnsi="Verdana" w:cs="Times New Roman" w:hint="default"/>
        <w:b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000008"/>
    <w:multiLevelType w:val="single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2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</w:abstractNum>
  <w:abstractNum w:abstractNumId="3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>
    <w:nsid w:val="00000018"/>
    <w:multiLevelType w:val="multilevel"/>
    <w:tmpl w:val="00000018"/>
    <w:name w:val="WW8Num3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7">
    <w:nsid w:val="0000001C"/>
    <w:multiLevelType w:val="multilevel"/>
    <w:tmpl w:val="11320BB6"/>
    <w:name w:val="WW8Num35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  <w:b/>
      </w:rPr>
    </w:lvl>
  </w:abstractNum>
  <w:abstractNum w:abstractNumId="8">
    <w:nsid w:val="0000001F"/>
    <w:multiLevelType w:val="singleLevel"/>
    <w:tmpl w:val="DF7ADC1E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cs="Times New Roman"/>
        <w:b w:val="0"/>
      </w:rPr>
    </w:lvl>
  </w:abstractNum>
  <w:abstractNum w:abstractNumId="9">
    <w:nsid w:val="00000033"/>
    <w:multiLevelType w:val="multilevel"/>
    <w:tmpl w:val="00000033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18F01EE"/>
    <w:multiLevelType w:val="hybridMultilevel"/>
    <w:tmpl w:val="BD88AB8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cs="Times New Roman" w:hint="default"/>
      </w:rPr>
    </w:lvl>
  </w:abstractNum>
  <w:abstractNum w:abstractNumId="12">
    <w:nsid w:val="04F25ECB"/>
    <w:multiLevelType w:val="hybridMultilevel"/>
    <w:tmpl w:val="5A6EAF24"/>
    <w:lvl w:ilvl="0" w:tplc="A8A8D7E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color w:val="00000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06447E32"/>
    <w:multiLevelType w:val="hybridMultilevel"/>
    <w:tmpl w:val="764A9460"/>
    <w:lvl w:ilvl="0" w:tplc="8EBC370C">
      <w:start w:val="1"/>
      <w:numFmt w:val="lowerLetter"/>
      <w:lvlText w:val="%1)"/>
      <w:lvlJc w:val="left"/>
      <w:pPr>
        <w:ind w:left="1129" w:hanging="42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0C5B41DA"/>
    <w:multiLevelType w:val="hybridMultilevel"/>
    <w:tmpl w:val="2CB43F4C"/>
    <w:lvl w:ilvl="0" w:tplc="00C4DC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04F5166"/>
    <w:multiLevelType w:val="hybridMultilevel"/>
    <w:tmpl w:val="E2EC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0C6D96"/>
    <w:multiLevelType w:val="hybridMultilevel"/>
    <w:tmpl w:val="3048A770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19034A6C"/>
    <w:multiLevelType w:val="multilevel"/>
    <w:tmpl w:val="99F24A02"/>
    <w:lvl w:ilvl="0">
      <w:start w:val="1"/>
      <w:numFmt w:val="decimal"/>
      <w:pStyle w:val="Heading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206753BF"/>
    <w:multiLevelType w:val="hybridMultilevel"/>
    <w:tmpl w:val="5AB08436"/>
    <w:lvl w:ilvl="0" w:tplc="88FC8B1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3F7D6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CE7AD6"/>
    <w:multiLevelType w:val="hybridMultilevel"/>
    <w:tmpl w:val="8FDA273C"/>
    <w:lvl w:ilvl="0" w:tplc="922048A6">
      <w:start w:val="1"/>
      <w:numFmt w:val="lowerLetter"/>
      <w:lvlText w:val="%1)"/>
      <w:lvlJc w:val="left"/>
      <w:pPr>
        <w:ind w:left="1080" w:hanging="360"/>
      </w:pPr>
      <w:rPr>
        <w:rFonts w:ascii="Verdana" w:eastAsia="Times New Roman" w:hAnsi="Verdana" w:cs="Verdana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4D876A58"/>
    <w:multiLevelType w:val="hybridMultilevel"/>
    <w:tmpl w:val="42DC4FEE"/>
    <w:lvl w:ilvl="0" w:tplc="A650F3DE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2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2C026A"/>
    <w:multiLevelType w:val="hybridMultilevel"/>
    <w:tmpl w:val="12443300"/>
    <w:lvl w:ilvl="0" w:tplc="1292A7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8"/>
  </w:num>
  <w:num w:numId="2">
    <w:abstractNumId w:val="0"/>
  </w:num>
  <w:num w:numId="3">
    <w:abstractNumId w:val="27"/>
  </w:num>
  <w:num w:numId="4">
    <w:abstractNumId w:val="30"/>
  </w:num>
  <w:num w:numId="5">
    <w:abstractNumId w:val="11"/>
  </w:num>
  <w:num w:numId="6">
    <w:abstractNumId w:val="20"/>
  </w:num>
  <w:num w:numId="7">
    <w:abstractNumId w:val="17"/>
  </w:num>
  <w:num w:numId="8">
    <w:abstractNumId w:val="10"/>
  </w:num>
  <w:num w:numId="9">
    <w:abstractNumId w:val="25"/>
  </w:num>
  <w:num w:numId="10">
    <w:abstractNumId w:val="12"/>
  </w:num>
  <w:num w:numId="11">
    <w:abstractNumId w:val="15"/>
  </w:num>
  <w:num w:numId="12">
    <w:abstractNumId w:val="1"/>
  </w:num>
  <w:num w:numId="13">
    <w:abstractNumId w:val="16"/>
  </w:num>
  <w:num w:numId="14">
    <w:abstractNumId w:val="13"/>
  </w:num>
  <w:num w:numId="15">
    <w:abstractNumId w:val="22"/>
  </w:num>
  <w:num w:numId="16">
    <w:abstractNumId w:val="14"/>
  </w:num>
  <w:num w:numId="17">
    <w:abstractNumId w:val="9"/>
  </w:num>
  <w:num w:numId="18">
    <w:abstractNumId w:val="7"/>
  </w:num>
  <w:num w:numId="19">
    <w:abstractNumId w:val="24"/>
  </w:num>
  <w:num w:numId="20">
    <w:abstractNumId w:val="21"/>
  </w:num>
  <w:num w:numId="21">
    <w:abstractNumId w:val="19"/>
  </w:num>
  <w:num w:numId="22">
    <w:abstractNumId w:val="23"/>
  </w:num>
  <w:num w:numId="23">
    <w:abstractNumId w:val="26"/>
  </w:num>
  <w:num w:numId="24">
    <w:abstractNumId w:val="2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7D0"/>
    <w:rsid w:val="000049AD"/>
    <w:rsid w:val="000062DA"/>
    <w:rsid w:val="000100BC"/>
    <w:rsid w:val="00010739"/>
    <w:rsid w:val="0001092B"/>
    <w:rsid w:val="00012BAB"/>
    <w:rsid w:val="0001381B"/>
    <w:rsid w:val="000144C0"/>
    <w:rsid w:val="00020E82"/>
    <w:rsid w:val="000212EB"/>
    <w:rsid w:val="00021E50"/>
    <w:rsid w:val="000220FE"/>
    <w:rsid w:val="0002771E"/>
    <w:rsid w:val="0003031E"/>
    <w:rsid w:val="0003116E"/>
    <w:rsid w:val="00032BA1"/>
    <w:rsid w:val="00042466"/>
    <w:rsid w:val="00043544"/>
    <w:rsid w:val="00044691"/>
    <w:rsid w:val="00044774"/>
    <w:rsid w:val="000467AC"/>
    <w:rsid w:val="000473FC"/>
    <w:rsid w:val="000547BC"/>
    <w:rsid w:val="000637C3"/>
    <w:rsid w:val="0007430C"/>
    <w:rsid w:val="00077BBE"/>
    <w:rsid w:val="00080069"/>
    <w:rsid w:val="000830EF"/>
    <w:rsid w:val="00086B8F"/>
    <w:rsid w:val="000873ED"/>
    <w:rsid w:val="00095D64"/>
    <w:rsid w:val="0009792E"/>
    <w:rsid w:val="000A2A5A"/>
    <w:rsid w:val="000A7FBA"/>
    <w:rsid w:val="000B32BA"/>
    <w:rsid w:val="000B5FF5"/>
    <w:rsid w:val="000B70CA"/>
    <w:rsid w:val="000C241C"/>
    <w:rsid w:val="000C2FF0"/>
    <w:rsid w:val="000D159F"/>
    <w:rsid w:val="000E0116"/>
    <w:rsid w:val="000E213B"/>
    <w:rsid w:val="000E69C7"/>
    <w:rsid w:val="000E6EAC"/>
    <w:rsid w:val="000E6F4F"/>
    <w:rsid w:val="000F2A27"/>
    <w:rsid w:val="000F3D31"/>
    <w:rsid w:val="000F6C4F"/>
    <w:rsid w:val="000F7CC8"/>
    <w:rsid w:val="0010052D"/>
    <w:rsid w:val="00101C0B"/>
    <w:rsid w:val="00104981"/>
    <w:rsid w:val="00106AA5"/>
    <w:rsid w:val="0012141E"/>
    <w:rsid w:val="00121C99"/>
    <w:rsid w:val="00122075"/>
    <w:rsid w:val="00126A09"/>
    <w:rsid w:val="00126D9D"/>
    <w:rsid w:val="00130FA7"/>
    <w:rsid w:val="001325DB"/>
    <w:rsid w:val="0013293B"/>
    <w:rsid w:val="00132F39"/>
    <w:rsid w:val="00142AC9"/>
    <w:rsid w:val="00142C6B"/>
    <w:rsid w:val="00144D4F"/>
    <w:rsid w:val="001669D7"/>
    <w:rsid w:val="00166B56"/>
    <w:rsid w:val="00171C1B"/>
    <w:rsid w:val="00173EB4"/>
    <w:rsid w:val="00182B80"/>
    <w:rsid w:val="00183ABE"/>
    <w:rsid w:val="00184B7A"/>
    <w:rsid w:val="00185025"/>
    <w:rsid w:val="00186154"/>
    <w:rsid w:val="001918F1"/>
    <w:rsid w:val="001B08AA"/>
    <w:rsid w:val="001B389D"/>
    <w:rsid w:val="001B4C32"/>
    <w:rsid w:val="001B7EE4"/>
    <w:rsid w:val="001C1015"/>
    <w:rsid w:val="001C337E"/>
    <w:rsid w:val="001C6068"/>
    <w:rsid w:val="001D04A9"/>
    <w:rsid w:val="001D3F0F"/>
    <w:rsid w:val="001D6AC7"/>
    <w:rsid w:val="001E089A"/>
    <w:rsid w:val="001E6755"/>
    <w:rsid w:val="001E68D3"/>
    <w:rsid w:val="001E769E"/>
    <w:rsid w:val="001F50BC"/>
    <w:rsid w:val="001F64D5"/>
    <w:rsid w:val="0020748C"/>
    <w:rsid w:val="00210400"/>
    <w:rsid w:val="00210561"/>
    <w:rsid w:val="002112E9"/>
    <w:rsid w:val="002146BA"/>
    <w:rsid w:val="00215050"/>
    <w:rsid w:val="002157FB"/>
    <w:rsid w:val="0021739B"/>
    <w:rsid w:val="0021739E"/>
    <w:rsid w:val="00224A87"/>
    <w:rsid w:val="0022699F"/>
    <w:rsid w:val="00230B85"/>
    <w:rsid w:val="00232E6E"/>
    <w:rsid w:val="00243A74"/>
    <w:rsid w:val="002452D0"/>
    <w:rsid w:val="00246280"/>
    <w:rsid w:val="00247313"/>
    <w:rsid w:val="002508AB"/>
    <w:rsid w:val="0025091C"/>
    <w:rsid w:val="0025177E"/>
    <w:rsid w:val="0025575B"/>
    <w:rsid w:val="00260A0F"/>
    <w:rsid w:val="002675BD"/>
    <w:rsid w:val="00275524"/>
    <w:rsid w:val="00285E3A"/>
    <w:rsid w:val="002911F6"/>
    <w:rsid w:val="00291830"/>
    <w:rsid w:val="00294A72"/>
    <w:rsid w:val="00295F00"/>
    <w:rsid w:val="00297F44"/>
    <w:rsid w:val="002A376C"/>
    <w:rsid w:val="002B0108"/>
    <w:rsid w:val="002B43F0"/>
    <w:rsid w:val="002B6EA7"/>
    <w:rsid w:val="002C4F45"/>
    <w:rsid w:val="002D0BF3"/>
    <w:rsid w:val="002D23B6"/>
    <w:rsid w:val="002D3166"/>
    <w:rsid w:val="002D568E"/>
    <w:rsid w:val="002D7552"/>
    <w:rsid w:val="002E076A"/>
    <w:rsid w:val="002E130E"/>
    <w:rsid w:val="002E73F7"/>
    <w:rsid w:val="002F3261"/>
    <w:rsid w:val="002F505F"/>
    <w:rsid w:val="002F6DD9"/>
    <w:rsid w:val="00300272"/>
    <w:rsid w:val="00306377"/>
    <w:rsid w:val="0030679B"/>
    <w:rsid w:val="003114DF"/>
    <w:rsid w:val="00311748"/>
    <w:rsid w:val="003226F8"/>
    <w:rsid w:val="003317CD"/>
    <w:rsid w:val="00333284"/>
    <w:rsid w:val="003345C1"/>
    <w:rsid w:val="0033620E"/>
    <w:rsid w:val="003363CB"/>
    <w:rsid w:val="0033649D"/>
    <w:rsid w:val="003411DF"/>
    <w:rsid w:val="00343018"/>
    <w:rsid w:val="003450B2"/>
    <w:rsid w:val="00346ABA"/>
    <w:rsid w:val="00351387"/>
    <w:rsid w:val="003568E8"/>
    <w:rsid w:val="0035756E"/>
    <w:rsid w:val="00357898"/>
    <w:rsid w:val="00360A09"/>
    <w:rsid w:val="00361137"/>
    <w:rsid w:val="00367B00"/>
    <w:rsid w:val="00372D47"/>
    <w:rsid w:val="00374E8E"/>
    <w:rsid w:val="00377CDB"/>
    <w:rsid w:val="00380B1A"/>
    <w:rsid w:val="0038414F"/>
    <w:rsid w:val="003928FD"/>
    <w:rsid w:val="00392CD1"/>
    <w:rsid w:val="00393DCC"/>
    <w:rsid w:val="00393FFF"/>
    <w:rsid w:val="00395EE6"/>
    <w:rsid w:val="00397D4D"/>
    <w:rsid w:val="003A6351"/>
    <w:rsid w:val="003A7B36"/>
    <w:rsid w:val="003B1A15"/>
    <w:rsid w:val="003B6926"/>
    <w:rsid w:val="003C01FF"/>
    <w:rsid w:val="003C03B4"/>
    <w:rsid w:val="003C182B"/>
    <w:rsid w:val="003C3306"/>
    <w:rsid w:val="003C7B0C"/>
    <w:rsid w:val="003C7D6F"/>
    <w:rsid w:val="003D2288"/>
    <w:rsid w:val="003D39FC"/>
    <w:rsid w:val="003D3B63"/>
    <w:rsid w:val="003E08F5"/>
    <w:rsid w:val="003E3267"/>
    <w:rsid w:val="003E3DD8"/>
    <w:rsid w:val="003F27CE"/>
    <w:rsid w:val="003F39B1"/>
    <w:rsid w:val="003F6613"/>
    <w:rsid w:val="00400AE7"/>
    <w:rsid w:val="00400DC8"/>
    <w:rsid w:val="00401DA9"/>
    <w:rsid w:val="00414713"/>
    <w:rsid w:val="00415A68"/>
    <w:rsid w:val="00416AA6"/>
    <w:rsid w:val="00416F0F"/>
    <w:rsid w:val="00417607"/>
    <w:rsid w:val="00420B88"/>
    <w:rsid w:val="00421B12"/>
    <w:rsid w:val="00421C16"/>
    <w:rsid w:val="004304C9"/>
    <w:rsid w:val="004319A9"/>
    <w:rsid w:val="0043273A"/>
    <w:rsid w:val="004328C9"/>
    <w:rsid w:val="0044454F"/>
    <w:rsid w:val="00444AF0"/>
    <w:rsid w:val="00450321"/>
    <w:rsid w:val="0045289F"/>
    <w:rsid w:val="004539FC"/>
    <w:rsid w:val="00454F63"/>
    <w:rsid w:val="00455845"/>
    <w:rsid w:val="00463443"/>
    <w:rsid w:val="00470130"/>
    <w:rsid w:val="0047411E"/>
    <w:rsid w:val="004744D5"/>
    <w:rsid w:val="004756F6"/>
    <w:rsid w:val="00475FDA"/>
    <w:rsid w:val="00476AA0"/>
    <w:rsid w:val="00480844"/>
    <w:rsid w:val="00487BA9"/>
    <w:rsid w:val="004936BC"/>
    <w:rsid w:val="004936CA"/>
    <w:rsid w:val="0049764C"/>
    <w:rsid w:val="004A1861"/>
    <w:rsid w:val="004A61E2"/>
    <w:rsid w:val="004A7286"/>
    <w:rsid w:val="004B3C6F"/>
    <w:rsid w:val="004B6D24"/>
    <w:rsid w:val="004B72FD"/>
    <w:rsid w:val="004C42BB"/>
    <w:rsid w:val="004C4484"/>
    <w:rsid w:val="004C65CD"/>
    <w:rsid w:val="004C7D4C"/>
    <w:rsid w:val="004D2164"/>
    <w:rsid w:val="004D4C4F"/>
    <w:rsid w:val="004D5653"/>
    <w:rsid w:val="004D6ED6"/>
    <w:rsid w:val="004D75D0"/>
    <w:rsid w:val="004E5B42"/>
    <w:rsid w:val="004E6452"/>
    <w:rsid w:val="004F1D7F"/>
    <w:rsid w:val="004F7807"/>
    <w:rsid w:val="005011DA"/>
    <w:rsid w:val="0050357A"/>
    <w:rsid w:val="005049CA"/>
    <w:rsid w:val="005055C7"/>
    <w:rsid w:val="005124D1"/>
    <w:rsid w:val="00513C52"/>
    <w:rsid w:val="00513FF8"/>
    <w:rsid w:val="00516913"/>
    <w:rsid w:val="00517FB0"/>
    <w:rsid w:val="00524E53"/>
    <w:rsid w:val="00525710"/>
    <w:rsid w:val="005259CD"/>
    <w:rsid w:val="00526018"/>
    <w:rsid w:val="00526EFA"/>
    <w:rsid w:val="00527DD4"/>
    <w:rsid w:val="005312BC"/>
    <w:rsid w:val="00536397"/>
    <w:rsid w:val="005376FC"/>
    <w:rsid w:val="005406CD"/>
    <w:rsid w:val="00543951"/>
    <w:rsid w:val="00544BB1"/>
    <w:rsid w:val="00545D33"/>
    <w:rsid w:val="00551132"/>
    <w:rsid w:val="005526B1"/>
    <w:rsid w:val="0055466D"/>
    <w:rsid w:val="0055517A"/>
    <w:rsid w:val="00556076"/>
    <w:rsid w:val="00570385"/>
    <w:rsid w:val="00571B63"/>
    <w:rsid w:val="00580811"/>
    <w:rsid w:val="005815B4"/>
    <w:rsid w:val="00581F81"/>
    <w:rsid w:val="00582A27"/>
    <w:rsid w:val="00583EC0"/>
    <w:rsid w:val="00583FB2"/>
    <w:rsid w:val="00586580"/>
    <w:rsid w:val="00590A01"/>
    <w:rsid w:val="00592A11"/>
    <w:rsid w:val="00592FD2"/>
    <w:rsid w:val="005930AF"/>
    <w:rsid w:val="0059366B"/>
    <w:rsid w:val="00595BAD"/>
    <w:rsid w:val="005A2B84"/>
    <w:rsid w:val="005A2D5A"/>
    <w:rsid w:val="005A2EAC"/>
    <w:rsid w:val="005A39D1"/>
    <w:rsid w:val="005A5DDA"/>
    <w:rsid w:val="005A6B77"/>
    <w:rsid w:val="005A6C48"/>
    <w:rsid w:val="005A70EA"/>
    <w:rsid w:val="005B61CA"/>
    <w:rsid w:val="005B7535"/>
    <w:rsid w:val="005C4DA4"/>
    <w:rsid w:val="005D284C"/>
    <w:rsid w:val="005D406B"/>
    <w:rsid w:val="005D4491"/>
    <w:rsid w:val="005D4C43"/>
    <w:rsid w:val="005E2A4A"/>
    <w:rsid w:val="005F0933"/>
    <w:rsid w:val="005F5721"/>
    <w:rsid w:val="00600394"/>
    <w:rsid w:val="006006DF"/>
    <w:rsid w:val="00602B0F"/>
    <w:rsid w:val="0060501A"/>
    <w:rsid w:val="00605155"/>
    <w:rsid w:val="00605161"/>
    <w:rsid w:val="00606CD8"/>
    <w:rsid w:val="00610754"/>
    <w:rsid w:val="00611399"/>
    <w:rsid w:val="00611856"/>
    <w:rsid w:val="00611CD4"/>
    <w:rsid w:val="00613F81"/>
    <w:rsid w:val="00614468"/>
    <w:rsid w:val="006304AF"/>
    <w:rsid w:val="00631844"/>
    <w:rsid w:val="00633F13"/>
    <w:rsid w:val="00635D5B"/>
    <w:rsid w:val="0064098A"/>
    <w:rsid w:val="00642755"/>
    <w:rsid w:val="00644354"/>
    <w:rsid w:val="00644650"/>
    <w:rsid w:val="00646043"/>
    <w:rsid w:val="006464D1"/>
    <w:rsid w:val="00647CA1"/>
    <w:rsid w:val="0065012A"/>
    <w:rsid w:val="00651B2C"/>
    <w:rsid w:val="006564A8"/>
    <w:rsid w:val="00656517"/>
    <w:rsid w:val="00664492"/>
    <w:rsid w:val="00664CF2"/>
    <w:rsid w:val="006747AC"/>
    <w:rsid w:val="00674EFD"/>
    <w:rsid w:val="00675FCF"/>
    <w:rsid w:val="00676B35"/>
    <w:rsid w:val="00680CA6"/>
    <w:rsid w:val="00684898"/>
    <w:rsid w:val="006871ED"/>
    <w:rsid w:val="00693E04"/>
    <w:rsid w:val="0069517A"/>
    <w:rsid w:val="00697505"/>
    <w:rsid w:val="006A0DAD"/>
    <w:rsid w:val="006A6BAF"/>
    <w:rsid w:val="006B53F6"/>
    <w:rsid w:val="006B7E42"/>
    <w:rsid w:val="006C0DD3"/>
    <w:rsid w:val="006C7D23"/>
    <w:rsid w:val="006D6672"/>
    <w:rsid w:val="006E2333"/>
    <w:rsid w:val="006E37A8"/>
    <w:rsid w:val="006E3EEE"/>
    <w:rsid w:val="006E5DFC"/>
    <w:rsid w:val="006E6EC9"/>
    <w:rsid w:val="006E7BB5"/>
    <w:rsid w:val="006F2FC4"/>
    <w:rsid w:val="006F40B2"/>
    <w:rsid w:val="006F47AD"/>
    <w:rsid w:val="006F5120"/>
    <w:rsid w:val="006F5D90"/>
    <w:rsid w:val="006F6B72"/>
    <w:rsid w:val="007027B5"/>
    <w:rsid w:val="007031D6"/>
    <w:rsid w:val="00704D07"/>
    <w:rsid w:val="00706F4E"/>
    <w:rsid w:val="0071045C"/>
    <w:rsid w:val="00712328"/>
    <w:rsid w:val="00715475"/>
    <w:rsid w:val="00715DC9"/>
    <w:rsid w:val="00717377"/>
    <w:rsid w:val="00717C8C"/>
    <w:rsid w:val="007232C3"/>
    <w:rsid w:val="00724BA5"/>
    <w:rsid w:val="00724BE0"/>
    <w:rsid w:val="00730751"/>
    <w:rsid w:val="007330C0"/>
    <w:rsid w:val="00735304"/>
    <w:rsid w:val="00741F25"/>
    <w:rsid w:val="00744AED"/>
    <w:rsid w:val="00744DD2"/>
    <w:rsid w:val="00751468"/>
    <w:rsid w:val="007545B2"/>
    <w:rsid w:val="0075725F"/>
    <w:rsid w:val="007608CC"/>
    <w:rsid w:val="00775A57"/>
    <w:rsid w:val="007810FD"/>
    <w:rsid w:val="007833D5"/>
    <w:rsid w:val="007834E9"/>
    <w:rsid w:val="00785969"/>
    <w:rsid w:val="00790E98"/>
    <w:rsid w:val="00791F17"/>
    <w:rsid w:val="00792114"/>
    <w:rsid w:val="00793C33"/>
    <w:rsid w:val="007A00AC"/>
    <w:rsid w:val="007A5C09"/>
    <w:rsid w:val="007A75E0"/>
    <w:rsid w:val="007B034C"/>
    <w:rsid w:val="007B0935"/>
    <w:rsid w:val="007B1EB6"/>
    <w:rsid w:val="007B245C"/>
    <w:rsid w:val="007B6384"/>
    <w:rsid w:val="007B6B0B"/>
    <w:rsid w:val="007C51DB"/>
    <w:rsid w:val="007C54DE"/>
    <w:rsid w:val="007C71E1"/>
    <w:rsid w:val="007C7C9D"/>
    <w:rsid w:val="007D0398"/>
    <w:rsid w:val="007D1369"/>
    <w:rsid w:val="007D2068"/>
    <w:rsid w:val="007D2A69"/>
    <w:rsid w:val="007D529E"/>
    <w:rsid w:val="007D574A"/>
    <w:rsid w:val="007E4744"/>
    <w:rsid w:val="007E793F"/>
    <w:rsid w:val="007E7FCC"/>
    <w:rsid w:val="007F6084"/>
    <w:rsid w:val="007F64E4"/>
    <w:rsid w:val="007F6D50"/>
    <w:rsid w:val="00807F1B"/>
    <w:rsid w:val="0081238E"/>
    <w:rsid w:val="00813484"/>
    <w:rsid w:val="00815062"/>
    <w:rsid w:val="00821807"/>
    <w:rsid w:val="008224FC"/>
    <w:rsid w:val="00823668"/>
    <w:rsid w:val="00823FFF"/>
    <w:rsid w:val="00824789"/>
    <w:rsid w:val="00825567"/>
    <w:rsid w:val="0082610A"/>
    <w:rsid w:val="00827EAE"/>
    <w:rsid w:val="0083144D"/>
    <w:rsid w:val="00832B43"/>
    <w:rsid w:val="0083622D"/>
    <w:rsid w:val="00837125"/>
    <w:rsid w:val="008439D3"/>
    <w:rsid w:val="008445A8"/>
    <w:rsid w:val="00850416"/>
    <w:rsid w:val="00850839"/>
    <w:rsid w:val="008525C7"/>
    <w:rsid w:val="00857797"/>
    <w:rsid w:val="00861B5A"/>
    <w:rsid w:val="00862F0E"/>
    <w:rsid w:val="00866484"/>
    <w:rsid w:val="0087209A"/>
    <w:rsid w:val="008736AA"/>
    <w:rsid w:val="00874D33"/>
    <w:rsid w:val="00881DEA"/>
    <w:rsid w:val="008853AF"/>
    <w:rsid w:val="00885C01"/>
    <w:rsid w:val="008862A0"/>
    <w:rsid w:val="008939D0"/>
    <w:rsid w:val="00895D62"/>
    <w:rsid w:val="00895D7B"/>
    <w:rsid w:val="00896212"/>
    <w:rsid w:val="00897C13"/>
    <w:rsid w:val="008A049E"/>
    <w:rsid w:val="008A163E"/>
    <w:rsid w:val="008A2A35"/>
    <w:rsid w:val="008A2F03"/>
    <w:rsid w:val="008A552A"/>
    <w:rsid w:val="008B1EAD"/>
    <w:rsid w:val="008B30A3"/>
    <w:rsid w:val="008B33B8"/>
    <w:rsid w:val="008C32AB"/>
    <w:rsid w:val="008C41E3"/>
    <w:rsid w:val="008C504F"/>
    <w:rsid w:val="008C5053"/>
    <w:rsid w:val="008D3A9C"/>
    <w:rsid w:val="008D4BFF"/>
    <w:rsid w:val="008D6FFA"/>
    <w:rsid w:val="008D794E"/>
    <w:rsid w:val="008E0A37"/>
    <w:rsid w:val="008E17E0"/>
    <w:rsid w:val="008E389C"/>
    <w:rsid w:val="008E6142"/>
    <w:rsid w:val="008E6690"/>
    <w:rsid w:val="008E6DAE"/>
    <w:rsid w:val="008F0B5C"/>
    <w:rsid w:val="008F3C40"/>
    <w:rsid w:val="009002FA"/>
    <w:rsid w:val="00905DB1"/>
    <w:rsid w:val="00912196"/>
    <w:rsid w:val="00914953"/>
    <w:rsid w:val="00915FF1"/>
    <w:rsid w:val="00920DAB"/>
    <w:rsid w:val="009227A2"/>
    <w:rsid w:val="00922E7D"/>
    <w:rsid w:val="00930A4A"/>
    <w:rsid w:val="00930E43"/>
    <w:rsid w:val="009324F7"/>
    <w:rsid w:val="00934D0D"/>
    <w:rsid w:val="00935E72"/>
    <w:rsid w:val="00940DF5"/>
    <w:rsid w:val="00943745"/>
    <w:rsid w:val="00943FF3"/>
    <w:rsid w:val="00944AF0"/>
    <w:rsid w:val="00947388"/>
    <w:rsid w:val="00951ABD"/>
    <w:rsid w:val="00951BB1"/>
    <w:rsid w:val="00954A0D"/>
    <w:rsid w:val="00961091"/>
    <w:rsid w:val="0096156A"/>
    <w:rsid w:val="00963310"/>
    <w:rsid w:val="009674F3"/>
    <w:rsid w:val="009709A9"/>
    <w:rsid w:val="009728FD"/>
    <w:rsid w:val="009830CC"/>
    <w:rsid w:val="00983312"/>
    <w:rsid w:val="00983BE5"/>
    <w:rsid w:val="009843A6"/>
    <w:rsid w:val="009843B8"/>
    <w:rsid w:val="00991B12"/>
    <w:rsid w:val="009947F2"/>
    <w:rsid w:val="00994EAC"/>
    <w:rsid w:val="009A067B"/>
    <w:rsid w:val="009A373A"/>
    <w:rsid w:val="009B206D"/>
    <w:rsid w:val="009B2B76"/>
    <w:rsid w:val="009B4F4C"/>
    <w:rsid w:val="009B5B93"/>
    <w:rsid w:val="009B5BDD"/>
    <w:rsid w:val="009B60F0"/>
    <w:rsid w:val="009B6874"/>
    <w:rsid w:val="009B7116"/>
    <w:rsid w:val="009C0882"/>
    <w:rsid w:val="009C2292"/>
    <w:rsid w:val="009C3ED4"/>
    <w:rsid w:val="009C4D69"/>
    <w:rsid w:val="009C7D57"/>
    <w:rsid w:val="009D059B"/>
    <w:rsid w:val="009D0D7C"/>
    <w:rsid w:val="009D4216"/>
    <w:rsid w:val="009D4F8F"/>
    <w:rsid w:val="009E2AF4"/>
    <w:rsid w:val="009E3D9A"/>
    <w:rsid w:val="009E5598"/>
    <w:rsid w:val="009F2E41"/>
    <w:rsid w:val="009F3A31"/>
    <w:rsid w:val="009F654D"/>
    <w:rsid w:val="00A030B4"/>
    <w:rsid w:val="00A055E0"/>
    <w:rsid w:val="00A05630"/>
    <w:rsid w:val="00A06275"/>
    <w:rsid w:val="00A069B2"/>
    <w:rsid w:val="00A07BE2"/>
    <w:rsid w:val="00A10492"/>
    <w:rsid w:val="00A12786"/>
    <w:rsid w:val="00A132ED"/>
    <w:rsid w:val="00A23005"/>
    <w:rsid w:val="00A23535"/>
    <w:rsid w:val="00A23D11"/>
    <w:rsid w:val="00A24309"/>
    <w:rsid w:val="00A26512"/>
    <w:rsid w:val="00A26AB6"/>
    <w:rsid w:val="00A278EF"/>
    <w:rsid w:val="00A331FF"/>
    <w:rsid w:val="00A4470D"/>
    <w:rsid w:val="00A44C21"/>
    <w:rsid w:val="00A5485D"/>
    <w:rsid w:val="00A56C4E"/>
    <w:rsid w:val="00A57001"/>
    <w:rsid w:val="00A570AB"/>
    <w:rsid w:val="00A57672"/>
    <w:rsid w:val="00A61BB7"/>
    <w:rsid w:val="00A63940"/>
    <w:rsid w:val="00A63A3B"/>
    <w:rsid w:val="00A63D9C"/>
    <w:rsid w:val="00A63FD4"/>
    <w:rsid w:val="00A65075"/>
    <w:rsid w:val="00A664B9"/>
    <w:rsid w:val="00A677D4"/>
    <w:rsid w:val="00A719B7"/>
    <w:rsid w:val="00A72189"/>
    <w:rsid w:val="00A73B48"/>
    <w:rsid w:val="00A80CC7"/>
    <w:rsid w:val="00A85EF2"/>
    <w:rsid w:val="00A9116E"/>
    <w:rsid w:val="00A91FD2"/>
    <w:rsid w:val="00A92D0B"/>
    <w:rsid w:val="00AA1A3C"/>
    <w:rsid w:val="00AA2E86"/>
    <w:rsid w:val="00AA3400"/>
    <w:rsid w:val="00AB7A64"/>
    <w:rsid w:val="00AC15A2"/>
    <w:rsid w:val="00AC55CA"/>
    <w:rsid w:val="00AC6D3F"/>
    <w:rsid w:val="00AC7785"/>
    <w:rsid w:val="00AC7F09"/>
    <w:rsid w:val="00AD45E8"/>
    <w:rsid w:val="00AD472E"/>
    <w:rsid w:val="00AD5372"/>
    <w:rsid w:val="00AD6124"/>
    <w:rsid w:val="00AE022C"/>
    <w:rsid w:val="00AE023A"/>
    <w:rsid w:val="00AE21D2"/>
    <w:rsid w:val="00AE5F40"/>
    <w:rsid w:val="00AE7B99"/>
    <w:rsid w:val="00AF2E71"/>
    <w:rsid w:val="00AF5F7A"/>
    <w:rsid w:val="00B01B10"/>
    <w:rsid w:val="00B02476"/>
    <w:rsid w:val="00B036F9"/>
    <w:rsid w:val="00B12692"/>
    <w:rsid w:val="00B12E66"/>
    <w:rsid w:val="00B14016"/>
    <w:rsid w:val="00B1614B"/>
    <w:rsid w:val="00B17EC5"/>
    <w:rsid w:val="00B226E0"/>
    <w:rsid w:val="00B23722"/>
    <w:rsid w:val="00B24A63"/>
    <w:rsid w:val="00B24BD3"/>
    <w:rsid w:val="00B2567E"/>
    <w:rsid w:val="00B32F9D"/>
    <w:rsid w:val="00B361FD"/>
    <w:rsid w:val="00B441C3"/>
    <w:rsid w:val="00B454F4"/>
    <w:rsid w:val="00B45640"/>
    <w:rsid w:val="00B45C22"/>
    <w:rsid w:val="00B50DDD"/>
    <w:rsid w:val="00B51CF4"/>
    <w:rsid w:val="00B531ED"/>
    <w:rsid w:val="00B53DD7"/>
    <w:rsid w:val="00B54E1B"/>
    <w:rsid w:val="00B55A03"/>
    <w:rsid w:val="00B66C64"/>
    <w:rsid w:val="00B71259"/>
    <w:rsid w:val="00B74D6D"/>
    <w:rsid w:val="00B8431F"/>
    <w:rsid w:val="00B913CA"/>
    <w:rsid w:val="00B91922"/>
    <w:rsid w:val="00B919CF"/>
    <w:rsid w:val="00B937A0"/>
    <w:rsid w:val="00B9429B"/>
    <w:rsid w:val="00B970BF"/>
    <w:rsid w:val="00BA3199"/>
    <w:rsid w:val="00BA4A05"/>
    <w:rsid w:val="00BB2437"/>
    <w:rsid w:val="00BB2C7C"/>
    <w:rsid w:val="00BB3491"/>
    <w:rsid w:val="00BB397D"/>
    <w:rsid w:val="00BB6D41"/>
    <w:rsid w:val="00BB6E6E"/>
    <w:rsid w:val="00BC22F2"/>
    <w:rsid w:val="00BC2C20"/>
    <w:rsid w:val="00BC349C"/>
    <w:rsid w:val="00BD137B"/>
    <w:rsid w:val="00BD1D51"/>
    <w:rsid w:val="00BD6629"/>
    <w:rsid w:val="00BD726F"/>
    <w:rsid w:val="00BD78D2"/>
    <w:rsid w:val="00BE0238"/>
    <w:rsid w:val="00BE2541"/>
    <w:rsid w:val="00BE4B7E"/>
    <w:rsid w:val="00BE4BFC"/>
    <w:rsid w:val="00BF13EB"/>
    <w:rsid w:val="00BF294F"/>
    <w:rsid w:val="00BF3875"/>
    <w:rsid w:val="00BF476D"/>
    <w:rsid w:val="00BF67D0"/>
    <w:rsid w:val="00BF7604"/>
    <w:rsid w:val="00BF7CD6"/>
    <w:rsid w:val="00C005EB"/>
    <w:rsid w:val="00C03224"/>
    <w:rsid w:val="00C03D45"/>
    <w:rsid w:val="00C04567"/>
    <w:rsid w:val="00C1101C"/>
    <w:rsid w:val="00C136E1"/>
    <w:rsid w:val="00C2057B"/>
    <w:rsid w:val="00C20B65"/>
    <w:rsid w:val="00C235C1"/>
    <w:rsid w:val="00C23E80"/>
    <w:rsid w:val="00C2485D"/>
    <w:rsid w:val="00C2611F"/>
    <w:rsid w:val="00C27F31"/>
    <w:rsid w:val="00C31B7B"/>
    <w:rsid w:val="00C34547"/>
    <w:rsid w:val="00C353B9"/>
    <w:rsid w:val="00C40B57"/>
    <w:rsid w:val="00C44BE2"/>
    <w:rsid w:val="00C51FF2"/>
    <w:rsid w:val="00C572D0"/>
    <w:rsid w:val="00C6014B"/>
    <w:rsid w:val="00C60B1B"/>
    <w:rsid w:val="00C63BDA"/>
    <w:rsid w:val="00C66788"/>
    <w:rsid w:val="00C66ECB"/>
    <w:rsid w:val="00C6741D"/>
    <w:rsid w:val="00C6774A"/>
    <w:rsid w:val="00C67973"/>
    <w:rsid w:val="00C752B0"/>
    <w:rsid w:val="00C765AC"/>
    <w:rsid w:val="00C769B0"/>
    <w:rsid w:val="00C77D23"/>
    <w:rsid w:val="00C82191"/>
    <w:rsid w:val="00C8462E"/>
    <w:rsid w:val="00C944C3"/>
    <w:rsid w:val="00C954CB"/>
    <w:rsid w:val="00CA5C20"/>
    <w:rsid w:val="00CA6F92"/>
    <w:rsid w:val="00CB2B14"/>
    <w:rsid w:val="00CC0F0A"/>
    <w:rsid w:val="00CC3F0F"/>
    <w:rsid w:val="00CC44C6"/>
    <w:rsid w:val="00CC619E"/>
    <w:rsid w:val="00CC67EB"/>
    <w:rsid w:val="00CC7BD5"/>
    <w:rsid w:val="00CD3721"/>
    <w:rsid w:val="00CD4B03"/>
    <w:rsid w:val="00CD4B32"/>
    <w:rsid w:val="00CD4E52"/>
    <w:rsid w:val="00CD791E"/>
    <w:rsid w:val="00CE0991"/>
    <w:rsid w:val="00CE1424"/>
    <w:rsid w:val="00CE26EB"/>
    <w:rsid w:val="00CF03BE"/>
    <w:rsid w:val="00CF631F"/>
    <w:rsid w:val="00CF63E9"/>
    <w:rsid w:val="00CF66AF"/>
    <w:rsid w:val="00CF7A12"/>
    <w:rsid w:val="00D02E30"/>
    <w:rsid w:val="00D05225"/>
    <w:rsid w:val="00D07513"/>
    <w:rsid w:val="00D13327"/>
    <w:rsid w:val="00D20E7E"/>
    <w:rsid w:val="00D22086"/>
    <w:rsid w:val="00D238D1"/>
    <w:rsid w:val="00D273F8"/>
    <w:rsid w:val="00D40296"/>
    <w:rsid w:val="00D4104F"/>
    <w:rsid w:val="00D429FF"/>
    <w:rsid w:val="00D45F7C"/>
    <w:rsid w:val="00D47C33"/>
    <w:rsid w:val="00D50671"/>
    <w:rsid w:val="00D533ED"/>
    <w:rsid w:val="00D60494"/>
    <w:rsid w:val="00D65C15"/>
    <w:rsid w:val="00D70ACF"/>
    <w:rsid w:val="00D728E8"/>
    <w:rsid w:val="00D73C17"/>
    <w:rsid w:val="00D73EF3"/>
    <w:rsid w:val="00D74CE7"/>
    <w:rsid w:val="00D7620D"/>
    <w:rsid w:val="00D82088"/>
    <w:rsid w:val="00D85036"/>
    <w:rsid w:val="00D866B8"/>
    <w:rsid w:val="00D8687A"/>
    <w:rsid w:val="00D8770D"/>
    <w:rsid w:val="00D96DB0"/>
    <w:rsid w:val="00DA04C6"/>
    <w:rsid w:val="00DA2153"/>
    <w:rsid w:val="00DA2E2C"/>
    <w:rsid w:val="00DB0AC9"/>
    <w:rsid w:val="00DB17B7"/>
    <w:rsid w:val="00DC07AE"/>
    <w:rsid w:val="00DC3079"/>
    <w:rsid w:val="00DD2889"/>
    <w:rsid w:val="00DD2F70"/>
    <w:rsid w:val="00DD7321"/>
    <w:rsid w:val="00DD7B90"/>
    <w:rsid w:val="00DE2627"/>
    <w:rsid w:val="00DE32AC"/>
    <w:rsid w:val="00DE3995"/>
    <w:rsid w:val="00DE4B5F"/>
    <w:rsid w:val="00DE5E8A"/>
    <w:rsid w:val="00DE6713"/>
    <w:rsid w:val="00DE6E99"/>
    <w:rsid w:val="00DF1288"/>
    <w:rsid w:val="00DF474E"/>
    <w:rsid w:val="00DF6A10"/>
    <w:rsid w:val="00DF7FB2"/>
    <w:rsid w:val="00E0061F"/>
    <w:rsid w:val="00E01675"/>
    <w:rsid w:val="00E02480"/>
    <w:rsid w:val="00E1125B"/>
    <w:rsid w:val="00E14195"/>
    <w:rsid w:val="00E16198"/>
    <w:rsid w:val="00E2361D"/>
    <w:rsid w:val="00E31833"/>
    <w:rsid w:val="00E3562F"/>
    <w:rsid w:val="00E366DB"/>
    <w:rsid w:val="00E41537"/>
    <w:rsid w:val="00E527C2"/>
    <w:rsid w:val="00E614EA"/>
    <w:rsid w:val="00E647B0"/>
    <w:rsid w:val="00E64BFB"/>
    <w:rsid w:val="00E66C77"/>
    <w:rsid w:val="00E66E83"/>
    <w:rsid w:val="00E7272F"/>
    <w:rsid w:val="00E73308"/>
    <w:rsid w:val="00E7364C"/>
    <w:rsid w:val="00E7521D"/>
    <w:rsid w:val="00E75A2F"/>
    <w:rsid w:val="00E760CC"/>
    <w:rsid w:val="00E82D5C"/>
    <w:rsid w:val="00E83B04"/>
    <w:rsid w:val="00E8505E"/>
    <w:rsid w:val="00E933AC"/>
    <w:rsid w:val="00E94263"/>
    <w:rsid w:val="00EA1A63"/>
    <w:rsid w:val="00EA2CF5"/>
    <w:rsid w:val="00EA4790"/>
    <w:rsid w:val="00EA4C28"/>
    <w:rsid w:val="00EA4D12"/>
    <w:rsid w:val="00EB148F"/>
    <w:rsid w:val="00EB14DE"/>
    <w:rsid w:val="00EB2FC3"/>
    <w:rsid w:val="00EC1A5B"/>
    <w:rsid w:val="00EC1B18"/>
    <w:rsid w:val="00EC2EAB"/>
    <w:rsid w:val="00EC566F"/>
    <w:rsid w:val="00EC6111"/>
    <w:rsid w:val="00ED439B"/>
    <w:rsid w:val="00ED7B5B"/>
    <w:rsid w:val="00EE206C"/>
    <w:rsid w:val="00EE2C11"/>
    <w:rsid w:val="00EE78E7"/>
    <w:rsid w:val="00EF2F83"/>
    <w:rsid w:val="00EF4DCA"/>
    <w:rsid w:val="00EF508C"/>
    <w:rsid w:val="00EF7765"/>
    <w:rsid w:val="00F00B48"/>
    <w:rsid w:val="00F00FB9"/>
    <w:rsid w:val="00F01A64"/>
    <w:rsid w:val="00F02E17"/>
    <w:rsid w:val="00F04476"/>
    <w:rsid w:val="00F04778"/>
    <w:rsid w:val="00F06F53"/>
    <w:rsid w:val="00F116FB"/>
    <w:rsid w:val="00F17DA7"/>
    <w:rsid w:val="00F21B23"/>
    <w:rsid w:val="00F23588"/>
    <w:rsid w:val="00F249EA"/>
    <w:rsid w:val="00F2606A"/>
    <w:rsid w:val="00F27E6B"/>
    <w:rsid w:val="00F3108D"/>
    <w:rsid w:val="00F32B37"/>
    <w:rsid w:val="00F3360F"/>
    <w:rsid w:val="00F349FD"/>
    <w:rsid w:val="00F35227"/>
    <w:rsid w:val="00F35CDC"/>
    <w:rsid w:val="00F35D13"/>
    <w:rsid w:val="00F36425"/>
    <w:rsid w:val="00F3703F"/>
    <w:rsid w:val="00F37B30"/>
    <w:rsid w:val="00F37EE6"/>
    <w:rsid w:val="00F43FE1"/>
    <w:rsid w:val="00F45AA5"/>
    <w:rsid w:val="00F525A1"/>
    <w:rsid w:val="00F52D04"/>
    <w:rsid w:val="00F57E4F"/>
    <w:rsid w:val="00F64998"/>
    <w:rsid w:val="00F67A54"/>
    <w:rsid w:val="00F72016"/>
    <w:rsid w:val="00F7336D"/>
    <w:rsid w:val="00F74B34"/>
    <w:rsid w:val="00F74E52"/>
    <w:rsid w:val="00F75966"/>
    <w:rsid w:val="00F75C8D"/>
    <w:rsid w:val="00F75CE8"/>
    <w:rsid w:val="00F8087B"/>
    <w:rsid w:val="00F83093"/>
    <w:rsid w:val="00F83CB0"/>
    <w:rsid w:val="00F85ECF"/>
    <w:rsid w:val="00F9285E"/>
    <w:rsid w:val="00F9547E"/>
    <w:rsid w:val="00FA140F"/>
    <w:rsid w:val="00FA4A75"/>
    <w:rsid w:val="00FA746D"/>
    <w:rsid w:val="00FB3A4B"/>
    <w:rsid w:val="00FB664A"/>
    <w:rsid w:val="00FB6AB4"/>
    <w:rsid w:val="00FB7760"/>
    <w:rsid w:val="00FC19F3"/>
    <w:rsid w:val="00FC313F"/>
    <w:rsid w:val="00FC42DD"/>
    <w:rsid w:val="00FC4D9C"/>
    <w:rsid w:val="00FC629F"/>
    <w:rsid w:val="00FD1C34"/>
    <w:rsid w:val="00FD5EDA"/>
    <w:rsid w:val="00FD6467"/>
    <w:rsid w:val="00FE2A15"/>
    <w:rsid w:val="00FE2FE4"/>
    <w:rsid w:val="00FE3080"/>
    <w:rsid w:val="00FE56E9"/>
    <w:rsid w:val="00FE57EC"/>
    <w:rsid w:val="00FE62EE"/>
    <w:rsid w:val="00FE7C1C"/>
    <w:rsid w:val="00FF2A27"/>
    <w:rsid w:val="00FF676E"/>
    <w:rsid w:val="00FF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E389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7321"/>
    <w:pPr>
      <w:keepNext/>
      <w:spacing w:before="240" w:after="60"/>
      <w:jc w:val="both"/>
      <w:outlineLvl w:val="0"/>
    </w:pPr>
    <w:rPr>
      <w:rFonts w:eastAsia="Calibri"/>
      <w:b/>
      <w:sz w:val="25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7321"/>
    <w:pPr>
      <w:keepNext/>
      <w:jc w:val="both"/>
      <w:outlineLvl w:val="1"/>
    </w:pPr>
    <w:rPr>
      <w:rFonts w:eastAsia="Calibri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7321"/>
    <w:pPr>
      <w:keepNext/>
      <w:outlineLvl w:val="2"/>
    </w:pPr>
    <w:rPr>
      <w:rFonts w:eastAsia="Calibri"/>
      <w:i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7321"/>
    <w:pPr>
      <w:keepNext/>
      <w:spacing w:before="120"/>
      <w:jc w:val="both"/>
      <w:outlineLvl w:val="3"/>
    </w:pPr>
    <w:rPr>
      <w:rFonts w:eastAsia="Calibri"/>
      <w:i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7321"/>
    <w:pPr>
      <w:keepNext/>
      <w:snapToGrid w:val="0"/>
      <w:jc w:val="center"/>
      <w:outlineLvl w:val="4"/>
    </w:pPr>
    <w:rPr>
      <w:rFonts w:eastAsia="Calibri"/>
      <w:i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7321"/>
    <w:pPr>
      <w:spacing w:before="120"/>
      <w:jc w:val="center"/>
      <w:outlineLvl w:val="5"/>
    </w:pPr>
    <w:rPr>
      <w:rFonts w:ascii="Arial" w:eastAsia="Calibri" w:hAnsi="Arial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7321"/>
    <w:pPr>
      <w:keepNext/>
      <w:jc w:val="both"/>
      <w:outlineLvl w:val="6"/>
    </w:pPr>
    <w:rPr>
      <w:rFonts w:eastAsia="Calibri"/>
      <w:b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D7321"/>
    <w:pPr>
      <w:keepNext/>
      <w:numPr>
        <w:numId w:val="1"/>
      </w:numPr>
      <w:jc w:val="right"/>
      <w:outlineLvl w:val="7"/>
    </w:pPr>
    <w:rPr>
      <w:rFonts w:ascii="Arial" w:eastAsia="Calibri" w:hAnsi="Arial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D7321"/>
    <w:pPr>
      <w:keepNext/>
      <w:ind w:left="3780"/>
      <w:jc w:val="both"/>
      <w:outlineLvl w:val="8"/>
    </w:pPr>
    <w:rPr>
      <w:rFonts w:eastAsia="Calibri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7321"/>
    <w:rPr>
      <w:rFonts w:ascii="Times New Roman" w:hAnsi="Times New Roman" w:cs="Times New Roman"/>
      <w:b/>
      <w:sz w:val="25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D7321"/>
    <w:rPr>
      <w:rFonts w:ascii="Times New Roman" w:hAnsi="Times New Roman" w:cs="Times New Roman"/>
      <w:sz w:val="24"/>
      <w:lang w:eastAsia="pl-PL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D7321"/>
    <w:rPr>
      <w:rFonts w:ascii="Times New Roman" w:hAnsi="Times New Roman" w:cs="Times New Roman"/>
      <w:i/>
      <w:sz w:val="24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D7321"/>
    <w:rPr>
      <w:rFonts w:ascii="Times New Roman" w:hAnsi="Times New Roman" w:cs="Times New Roman"/>
      <w:i/>
      <w:sz w:val="24"/>
      <w:lang w:eastAsia="pl-PL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D7321"/>
    <w:rPr>
      <w:rFonts w:ascii="Times New Roman" w:hAnsi="Times New Roman" w:cs="Times New Roman"/>
      <w:i/>
      <w:sz w:val="20"/>
      <w:lang w:eastAsia="pl-PL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D7321"/>
    <w:rPr>
      <w:rFonts w:ascii="Arial" w:hAnsi="Arial" w:cs="Times New Roman"/>
      <w:b/>
      <w:sz w:val="24"/>
      <w:lang w:eastAsia="pl-PL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D7321"/>
    <w:rPr>
      <w:rFonts w:ascii="Times New Roman" w:hAnsi="Times New Roman" w:cs="Times New Roman"/>
      <w:b/>
      <w:sz w:val="24"/>
      <w:lang w:eastAsia="pl-PL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D7321"/>
    <w:rPr>
      <w:rFonts w:ascii="Arial" w:hAnsi="Arial" w:cs="Times New Roman"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D7321"/>
    <w:rPr>
      <w:rFonts w:ascii="Times New Roman" w:hAnsi="Times New Roman" w:cs="Times New Roman"/>
      <w:b/>
      <w:sz w:val="24"/>
      <w:lang w:eastAsia="pl-PL"/>
    </w:rPr>
  </w:style>
  <w:style w:type="character" w:customStyle="1" w:styleId="ZnakZnak21">
    <w:name w:val="Znak Znak21"/>
    <w:uiPriority w:val="99"/>
    <w:locked/>
    <w:rsid w:val="00DD7321"/>
    <w:rPr>
      <w:rFonts w:ascii="Cambria" w:hAnsi="Cambria"/>
      <w:b/>
      <w:kern w:val="32"/>
      <w:sz w:val="32"/>
    </w:rPr>
  </w:style>
  <w:style w:type="character" w:customStyle="1" w:styleId="ZnakZnak20">
    <w:name w:val="Znak Znak20"/>
    <w:uiPriority w:val="99"/>
    <w:semiHidden/>
    <w:locked/>
    <w:rsid w:val="00DD7321"/>
    <w:rPr>
      <w:rFonts w:ascii="Cambria" w:hAnsi="Cambria"/>
      <w:b/>
      <w:i/>
      <w:sz w:val="28"/>
    </w:rPr>
  </w:style>
  <w:style w:type="character" w:customStyle="1" w:styleId="ZnakZnak19">
    <w:name w:val="Znak Znak19"/>
    <w:uiPriority w:val="99"/>
    <w:semiHidden/>
    <w:locked/>
    <w:rsid w:val="00DD7321"/>
    <w:rPr>
      <w:rFonts w:ascii="Cambria" w:hAnsi="Cambria"/>
      <w:b/>
      <w:sz w:val="26"/>
    </w:rPr>
  </w:style>
  <w:style w:type="character" w:customStyle="1" w:styleId="ZnakZnak18">
    <w:name w:val="Znak Znak18"/>
    <w:uiPriority w:val="99"/>
    <w:semiHidden/>
    <w:locked/>
    <w:rsid w:val="00DD7321"/>
    <w:rPr>
      <w:rFonts w:ascii="Calibri" w:hAnsi="Calibri"/>
      <w:b/>
      <w:sz w:val="28"/>
    </w:rPr>
  </w:style>
  <w:style w:type="character" w:customStyle="1" w:styleId="ZnakZnak17">
    <w:name w:val="Znak Znak17"/>
    <w:uiPriority w:val="99"/>
    <w:semiHidden/>
    <w:locked/>
    <w:rsid w:val="00DD7321"/>
    <w:rPr>
      <w:rFonts w:ascii="Calibri" w:hAnsi="Calibri"/>
      <w:b/>
      <w:i/>
      <w:sz w:val="26"/>
    </w:rPr>
  </w:style>
  <w:style w:type="character" w:customStyle="1" w:styleId="ZnakZnak16">
    <w:name w:val="Znak Znak16"/>
    <w:uiPriority w:val="99"/>
    <w:semiHidden/>
    <w:locked/>
    <w:rsid w:val="00DD7321"/>
    <w:rPr>
      <w:rFonts w:ascii="Calibri" w:hAnsi="Calibri"/>
      <w:b/>
    </w:rPr>
  </w:style>
  <w:style w:type="character" w:customStyle="1" w:styleId="ZnakZnak15">
    <w:name w:val="Znak Znak15"/>
    <w:uiPriority w:val="99"/>
    <w:semiHidden/>
    <w:locked/>
    <w:rsid w:val="00DD7321"/>
    <w:rPr>
      <w:rFonts w:ascii="Calibri" w:hAnsi="Calibri"/>
      <w:sz w:val="24"/>
    </w:rPr>
  </w:style>
  <w:style w:type="character" w:customStyle="1" w:styleId="ZnakZnak14">
    <w:name w:val="Znak Znak14"/>
    <w:uiPriority w:val="99"/>
    <w:semiHidden/>
    <w:locked/>
    <w:rsid w:val="00DD7321"/>
    <w:rPr>
      <w:rFonts w:ascii="Arial" w:hAnsi="Arial"/>
      <w:sz w:val="24"/>
      <w:lang w:val="pl-PL" w:eastAsia="pl-PL"/>
    </w:rPr>
  </w:style>
  <w:style w:type="character" w:customStyle="1" w:styleId="ZnakZnak13">
    <w:name w:val="Znak Znak13"/>
    <w:uiPriority w:val="99"/>
    <w:semiHidden/>
    <w:locked/>
    <w:rsid w:val="00DD7321"/>
    <w:rPr>
      <w:rFonts w:ascii="Cambria" w:hAnsi="Cambria"/>
    </w:rPr>
  </w:style>
  <w:style w:type="paragraph" w:styleId="NormalWeb">
    <w:name w:val="Normal (Web)"/>
    <w:basedOn w:val="Normal"/>
    <w:uiPriority w:val="99"/>
    <w:rsid w:val="00DD7321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DD732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D7321"/>
    <w:rPr>
      <w:rFonts w:ascii="Times New Roman" w:hAnsi="Times New Roman" w:cs="Times New Roman"/>
      <w:sz w:val="24"/>
      <w:lang w:eastAsia="pl-PL"/>
    </w:rPr>
  </w:style>
  <w:style w:type="character" w:customStyle="1" w:styleId="ZnakZnak12">
    <w:name w:val="Znak Znak12"/>
    <w:uiPriority w:val="99"/>
    <w:locked/>
    <w:rsid w:val="00DD7321"/>
    <w:rPr>
      <w:sz w:val="24"/>
      <w:lang w:val="pl-PL" w:eastAsia="pl-PL"/>
    </w:rPr>
  </w:style>
  <w:style w:type="paragraph" w:styleId="Footer">
    <w:name w:val="footer"/>
    <w:basedOn w:val="Normal"/>
    <w:link w:val="FooterChar"/>
    <w:uiPriority w:val="99"/>
    <w:semiHidden/>
    <w:rsid w:val="00DD732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D7321"/>
    <w:rPr>
      <w:rFonts w:ascii="Times New Roman" w:hAnsi="Times New Roman" w:cs="Times New Roman"/>
      <w:sz w:val="20"/>
      <w:lang w:eastAsia="pl-PL"/>
    </w:rPr>
  </w:style>
  <w:style w:type="character" w:customStyle="1" w:styleId="ZnakZnak11">
    <w:name w:val="Znak Znak11"/>
    <w:uiPriority w:val="99"/>
    <w:locked/>
    <w:rsid w:val="00DD7321"/>
  </w:style>
  <w:style w:type="paragraph" w:styleId="List">
    <w:name w:val="List"/>
    <w:basedOn w:val="Normal"/>
    <w:uiPriority w:val="99"/>
    <w:semiHidden/>
    <w:rsid w:val="00DD7321"/>
    <w:pPr>
      <w:ind w:left="283" w:hanging="283"/>
    </w:pPr>
    <w:rPr>
      <w:rFonts w:ascii="Arial" w:hAnsi="Arial" w:cs="Arial"/>
    </w:rPr>
  </w:style>
  <w:style w:type="paragraph" w:styleId="List2">
    <w:name w:val="List 2"/>
    <w:basedOn w:val="Normal"/>
    <w:uiPriority w:val="99"/>
    <w:semiHidden/>
    <w:rsid w:val="00DD7321"/>
    <w:pPr>
      <w:ind w:left="566" w:hanging="283"/>
    </w:pPr>
  </w:style>
  <w:style w:type="paragraph" w:styleId="Title">
    <w:name w:val="Title"/>
    <w:basedOn w:val="Normal"/>
    <w:link w:val="TitleChar"/>
    <w:uiPriority w:val="99"/>
    <w:qFormat/>
    <w:rsid w:val="00DD7321"/>
    <w:pPr>
      <w:jc w:val="center"/>
    </w:pPr>
    <w:rPr>
      <w:rFonts w:eastAsia="Calibri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DD7321"/>
    <w:rPr>
      <w:rFonts w:ascii="Times New Roman" w:hAnsi="Times New Roman" w:cs="Times New Roman"/>
      <w:sz w:val="28"/>
      <w:lang w:eastAsia="pl-PL"/>
    </w:rPr>
  </w:style>
  <w:style w:type="character" w:customStyle="1" w:styleId="ZnakZnak10">
    <w:name w:val="Znak Znak10"/>
    <w:uiPriority w:val="99"/>
    <w:locked/>
    <w:rsid w:val="00DD7321"/>
    <w:rPr>
      <w:sz w:val="24"/>
    </w:rPr>
  </w:style>
  <w:style w:type="paragraph" w:styleId="BodyText">
    <w:name w:val="Body Text"/>
    <w:aliases w:val="a2,Znak Znak,Znak,Znak Znak Znak Znak Znak,Tekst podstawowy1,LOAN,body text"/>
    <w:basedOn w:val="Normal"/>
    <w:link w:val="BodyTextChar"/>
    <w:uiPriority w:val="99"/>
    <w:rsid w:val="00DD7321"/>
    <w:rPr>
      <w:rFonts w:ascii="Arial" w:eastAsia="Calibri" w:hAnsi="Arial"/>
      <w:szCs w:val="20"/>
    </w:rPr>
  </w:style>
  <w:style w:type="character" w:customStyle="1" w:styleId="BodyTextChar">
    <w:name w:val="Body Text Char"/>
    <w:aliases w:val="a2 Char,Znak Znak Char,Znak Char,Znak Znak Znak Znak Znak Char,Tekst podstawowy1 Char,LOAN Char,body text Char"/>
    <w:basedOn w:val="DefaultParagraphFont"/>
    <w:link w:val="BodyText"/>
    <w:uiPriority w:val="99"/>
    <w:locked/>
    <w:rsid w:val="00DD7321"/>
    <w:rPr>
      <w:rFonts w:ascii="Arial" w:hAnsi="Arial" w:cs="Times New Roman"/>
      <w:sz w:val="24"/>
      <w:lang w:eastAsia="pl-PL"/>
    </w:rPr>
  </w:style>
  <w:style w:type="character" w:customStyle="1" w:styleId="a2Znak1">
    <w:name w:val="a2 Znak1"/>
    <w:aliases w:val="Znak Znak Znak1,Znak Znak1,Znak Znak Znak Znak Znak Znak Znak"/>
    <w:uiPriority w:val="99"/>
    <w:semiHidden/>
    <w:locked/>
    <w:rsid w:val="00DD7321"/>
    <w:rPr>
      <w:rFonts w:ascii="Arial" w:hAnsi="Arial"/>
      <w:sz w:val="24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semiHidden/>
    <w:rsid w:val="00DD7321"/>
    <w:pPr>
      <w:ind w:left="1416"/>
    </w:pPr>
    <w:rPr>
      <w:rFonts w:eastAsia="Calibri"/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D7321"/>
    <w:rPr>
      <w:rFonts w:ascii="Times New Roman" w:hAnsi="Times New Roman" w:cs="Times New Roman"/>
      <w:sz w:val="32"/>
      <w:lang w:eastAsia="pl-PL"/>
    </w:rPr>
  </w:style>
  <w:style w:type="character" w:customStyle="1" w:styleId="ZnakZnak9">
    <w:name w:val="Znak Znak9"/>
    <w:uiPriority w:val="99"/>
    <w:semiHidden/>
    <w:locked/>
    <w:rsid w:val="00DD7321"/>
    <w:rPr>
      <w:sz w:val="24"/>
    </w:rPr>
  </w:style>
  <w:style w:type="paragraph" w:styleId="ListContinue2">
    <w:name w:val="List Continue 2"/>
    <w:basedOn w:val="Normal"/>
    <w:uiPriority w:val="99"/>
    <w:semiHidden/>
    <w:rsid w:val="00DD7321"/>
    <w:pPr>
      <w:spacing w:after="120"/>
      <w:ind w:left="566"/>
    </w:pPr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DD7321"/>
    <w:pPr>
      <w:spacing w:before="120"/>
      <w:jc w:val="both"/>
    </w:pPr>
    <w:rPr>
      <w:rFonts w:eastAsia="Calibri"/>
      <w:b/>
      <w:sz w:val="25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D7321"/>
    <w:rPr>
      <w:rFonts w:ascii="Times New Roman" w:hAnsi="Times New Roman" w:cs="Times New Roman"/>
      <w:b/>
      <w:sz w:val="25"/>
      <w:lang w:eastAsia="pl-PL"/>
    </w:rPr>
  </w:style>
  <w:style w:type="character" w:customStyle="1" w:styleId="ZnakZnak8">
    <w:name w:val="Znak Znak8"/>
    <w:uiPriority w:val="99"/>
    <w:semiHidden/>
    <w:locked/>
    <w:rsid w:val="00DD7321"/>
    <w:rPr>
      <w:sz w:val="24"/>
    </w:rPr>
  </w:style>
  <w:style w:type="paragraph" w:styleId="BodyText3">
    <w:name w:val="Body Text 3"/>
    <w:basedOn w:val="Normal"/>
    <w:link w:val="BodyText3Char"/>
    <w:uiPriority w:val="99"/>
    <w:semiHidden/>
    <w:rsid w:val="00DD7321"/>
    <w:pPr>
      <w:spacing w:before="120"/>
      <w:jc w:val="both"/>
    </w:pPr>
    <w:rPr>
      <w:rFonts w:eastAsia="Calibri"/>
      <w:i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D7321"/>
    <w:rPr>
      <w:rFonts w:ascii="Times New Roman" w:hAnsi="Times New Roman" w:cs="Times New Roman"/>
      <w:i/>
      <w:sz w:val="24"/>
      <w:lang w:eastAsia="pl-PL"/>
    </w:rPr>
  </w:style>
  <w:style w:type="character" w:customStyle="1" w:styleId="ZnakZnak7">
    <w:name w:val="Znak Znak7"/>
    <w:uiPriority w:val="99"/>
    <w:semiHidden/>
    <w:locked/>
    <w:rsid w:val="00DD7321"/>
    <w:rPr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DD7321"/>
    <w:pPr>
      <w:ind w:firstLine="420"/>
    </w:pPr>
    <w:rPr>
      <w:rFonts w:eastAsia="Calibri"/>
      <w:b/>
      <w:i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D7321"/>
    <w:rPr>
      <w:rFonts w:ascii="Times New Roman" w:hAnsi="Times New Roman" w:cs="Times New Roman"/>
      <w:b/>
      <w:i/>
      <w:sz w:val="24"/>
      <w:lang w:eastAsia="pl-PL"/>
    </w:rPr>
  </w:style>
  <w:style w:type="character" w:customStyle="1" w:styleId="ZnakZnak6">
    <w:name w:val="Znak Znak6"/>
    <w:uiPriority w:val="99"/>
    <w:semiHidden/>
    <w:locked/>
    <w:rsid w:val="00DD7321"/>
    <w:rPr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DD7321"/>
    <w:pPr>
      <w:spacing w:before="240" w:after="120"/>
      <w:ind w:left="567" w:hanging="567"/>
      <w:jc w:val="both"/>
    </w:pPr>
    <w:rPr>
      <w:rFonts w:eastAsia="Calibri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D7321"/>
    <w:rPr>
      <w:rFonts w:ascii="Times New Roman" w:hAnsi="Times New Roman" w:cs="Times New Roman"/>
      <w:lang w:eastAsia="pl-PL"/>
    </w:rPr>
  </w:style>
  <w:style w:type="character" w:customStyle="1" w:styleId="ZnakZnak5">
    <w:name w:val="Znak Znak5"/>
    <w:uiPriority w:val="99"/>
    <w:semiHidden/>
    <w:locked/>
    <w:rsid w:val="00DD7321"/>
    <w:rPr>
      <w:sz w:val="16"/>
    </w:rPr>
  </w:style>
  <w:style w:type="paragraph" w:styleId="PlainText">
    <w:name w:val="Plain Text"/>
    <w:basedOn w:val="Normal"/>
    <w:link w:val="PlainTextChar1"/>
    <w:uiPriority w:val="99"/>
    <w:rsid w:val="00DD7321"/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D7321"/>
    <w:rPr>
      <w:rFonts w:ascii="Courier New" w:hAnsi="Courier New" w:cs="Times New Roman"/>
      <w:lang w:val="pl-PL" w:eastAsia="pl-PL"/>
    </w:rPr>
  </w:style>
  <w:style w:type="character" w:customStyle="1" w:styleId="PlainTextChar1">
    <w:name w:val="Plain Text Char1"/>
    <w:link w:val="PlainText"/>
    <w:uiPriority w:val="99"/>
    <w:locked/>
    <w:rsid w:val="00DD7321"/>
    <w:rPr>
      <w:rFonts w:ascii="Courier New" w:hAnsi="Courier New"/>
      <w:sz w:val="20"/>
      <w:lang w:eastAsia="pl-PL"/>
    </w:rPr>
  </w:style>
  <w:style w:type="paragraph" w:customStyle="1" w:styleId="tytu">
    <w:name w:val="tytuł"/>
    <w:basedOn w:val="Normal"/>
    <w:next w:val="Normal"/>
    <w:autoRedefine/>
    <w:uiPriority w:val="99"/>
    <w:rsid w:val="0009792E"/>
    <w:pPr>
      <w:jc w:val="center"/>
      <w:outlineLvl w:val="0"/>
    </w:pPr>
    <w:rPr>
      <w:rFonts w:ascii="Verdana" w:hAnsi="Verdana" w:cs="Arial"/>
      <w:b/>
      <w:bCs/>
      <w:sz w:val="20"/>
      <w:szCs w:val="20"/>
    </w:rPr>
  </w:style>
  <w:style w:type="paragraph" w:customStyle="1" w:styleId="tekstdokumentu">
    <w:name w:val="tekst dokumentu"/>
    <w:basedOn w:val="Normal"/>
    <w:autoRedefine/>
    <w:uiPriority w:val="99"/>
    <w:rsid w:val="00DD7321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BodyText"/>
    <w:autoRedefine/>
    <w:uiPriority w:val="99"/>
    <w:rsid w:val="00DD7321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"/>
    <w:autoRedefine/>
    <w:uiPriority w:val="99"/>
    <w:rsid w:val="00DD7321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uiPriority w:val="99"/>
    <w:rsid w:val="00DD7321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"/>
    <w:uiPriority w:val="99"/>
    <w:rsid w:val="00DD7321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DD7321"/>
    <w:pPr>
      <w:ind w:left="850" w:hanging="425"/>
    </w:pPr>
  </w:style>
  <w:style w:type="paragraph" w:customStyle="1" w:styleId="numerowanie">
    <w:name w:val="numerowanie"/>
    <w:basedOn w:val="Normal"/>
    <w:autoRedefine/>
    <w:uiPriority w:val="99"/>
    <w:rsid w:val="00DD7321"/>
    <w:pPr>
      <w:jc w:val="both"/>
    </w:pPr>
  </w:style>
  <w:style w:type="paragraph" w:customStyle="1" w:styleId="Nagwekstrony">
    <w:name w:val="Nag?—wek strony"/>
    <w:basedOn w:val="Normal"/>
    <w:uiPriority w:val="99"/>
    <w:rsid w:val="00DD7321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"/>
    <w:uiPriority w:val="99"/>
    <w:rsid w:val="00DD7321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uiPriority w:val="99"/>
    <w:rsid w:val="00DD7321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"/>
    <w:uiPriority w:val="99"/>
    <w:rsid w:val="00DD7321"/>
    <w:pPr>
      <w:spacing w:before="120"/>
    </w:pPr>
    <w:rPr>
      <w:sz w:val="20"/>
      <w:szCs w:val="20"/>
    </w:rPr>
  </w:style>
  <w:style w:type="paragraph" w:customStyle="1" w:styleId="Text1">
    <w:name w:val="Text_1"/>
    <w:basedOn w:val="Normal"/>
    <w:uiPriority w:val="99"/>
    <w:rsid w:val="00DD7321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uiPriority w:val="99"/>
    <w:rsid w:val="00DD7321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uiPriority w:val="99"/>
    <w:rsid w:val="00DD7321"/>
    <w:rPr>
      <w:b/>
    </w:rPr>
  </w:style>
  <w:style w:type="character" w:styleId="PageNumber">
    <w:name w:val="page number"/>
    <w:basedOn w:val="DefaultParagraphFont"/>
    <w:uiPriority w:val="99"/>
    <w:semiHidden/>
    <w:rsid w:val="00DD7321"/>
    <w:rPr>
      <w:rFonts w:cs="Times New Roman"/>
    </w:rPr>
  </w:style>
  <w:style w:type="character" w:styleId="Strong">
    <w:name w:val="Strong"/>
    <w:basedOn w:val="DefaultParagraphFont"/>
    <w:uiPriority w:val="99"/>
    <w:qFormat/>
    <w:rsid w:val="00DD7321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DD7321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DD7321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321"/>
    <w:rPr>
      <w:rFonts w:ascii="Tahoma" w:hAnsi="Tahoma" w:cs="Times New Roman"/>
      <w:sz w:val="16"/>
      <w:lang w:eastAsia="pl-PL"/>
    </w:rPr>
  </w:style>
  <w:style w:type="character" w:customStyle="1" w:styleId="ZnakZnak3">
    <w:name w:val="Znak Znak3"/>
    <w:uiPriority w:val="99"/>
    <w:semiHidden/>
    <w:locked/>
    <w:rsid w:val="00DD7321"/>
    <w:rPr>
      <w:sz w:val="2"/>
    </w:rPr>
  </w:style>
  <w:style w:type="character" w:styleId="CommentReference">
    <w:name w:val="annotation reference"/>
    <w:basedOn w:val="DefaultParagraphFont"/>
    <w:uiPriority w:val="99"/>
    <w:rsid w:val="00DD732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D7321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D7321"/>
    <w:rPr>
      <w:rFonts w:ascii="Times New Roman" w:hAnsi="Times New Roman" w:cs="Times New Roman"/>
      <w:sz w:val="20"/>
      <w:lang w:eastAsia="pl-PL"/>
    </w:rPr>
  </w:style>
  <w:style w:type="character" w:customStyle="1" w:styleId="ZnakZnak2">
    <w:name w:val="Znak Znak2"/>
    <w:uiPriority w:val="99"/>
    <w:semiHidden/>
    <w:locked/>
    <w:rsid w:val="00DD7321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D732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D7321"/>
    <w:rPr>
      <w:b/>
    </w:rPr>
  </w:style>
  <w:style w:type="character" w:customStyle="1" w:styleId="ZnakZnak110">
    <w:name w:val="Znak Znak110"/>
    <w:uiPriority w:val="99"/>
    <w:semiHidden/>
    <w:locked/>
    <w:rsid w:val="00DD7321"/>
    <w:rPr>
      <w:b/>
      <w:sz w:val="20"/>
    </w:rPr>
  </w:style>
  <w:style w:type="character" w:customStyle="1" w:styleId="a2Znak">
    <w:name w:val="a2 Znak"/>
    <w:aliases w:val="Znak Znak Znak Znak,Znak Znak Znak"/>
    <w:uiPriority w:val="99"/>
    <w:rsid w:val="00DD7321"/>
    <w:rPr>
      <w:rFonts w:ascii="Arial" w:hAnsi="Arial"/>
      <w:sz w:val="24"/>
      <w:lang w:val="pl-PL" w:eastAsia="pl-PL"/>
    </w:rPr>
  </w:style>
  <w:style w:type="paragraph" w:customStyle="1" w:styleId="Tekstpodstawowy31">
    <w:name w:val="Tekst podstawowy 31"/>
    <w:basedOn w:val="Normal"/>
    <w:uiPriority w:val="99"/>
    <w:rsid w:val="00DD732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BodyText3"/>
    <w:uiPriority w:val="99"/>
    <w:rsid w:val="00DD7321"/>
    <w:rPr>
      <w:rFonts w:ascii="Arial" w:hAnsi="Arial" w:cs="Arial"/>
      <w:i w:val="0"/>
      <w:sz w:val="20"/>
    </w:rPr>
  </w:style>
  <w:style w:type="paragraph" w:customStyle="1" w:styleId="Trescznumztab">
    <w:name w:val="Tresc z num. z tab."/>
    <w:basedOn w:val="Normal"/>
    <w:uiPriority w:val="99"/>
    <w:rsid w:val="00DD7321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"/>
    <w:uiPriority w:val="99"/>
    <w:rsid w:val="00DD7321"/>
    <w:pPr>
      <w:spacing w:after="120" w:line="300" w:lineRule="auto"/>
      <w:jc w:val="both"/>
    </w:pPr>
  </w:style>
  <w:style w:type="paragraph" w:customStyle="1" w:styleId="Styl">
    <w:name w:val="Styl"/>
    <w:basedOn w:val="Normal"/>
    <w:uiPriority w:val="99"/>
    <w:rsid w:val="00DD7321"/>
  </w:style>
  <w:style w:type="paragraph" w:styleId="FootnoteText">
    <w:name w:val="footnote text"/>
    <w:aliases w:val="Tekst przypisu Znak"/>
    <w:basedOn w:val="Normal"/>
    <w:link w:val="FootnoteTextChar"/>
    <w:uiPriority w:val="99"/>
    <w:rsid w:val="00DD7321"/>
    <w:rPr>
      <w:rFonts w:eastAsia="Calibri"/>
      <w:sz w:val="20"/>
      <w:szCs w:val="20"/>
    </w:rPr>
  </w:style>
  <w:style w:type="character" w:customStyle="1" w:styleId="FootnoteTextChar">
    <w:name w:val="Footnote Text Char"/>
    <w:aliases w:val="Tekst przypisu Znak Char"/>
    <w:basedOn w:val="DefaultParagraphFont"/>
    <w:link w:val="FootnoteText"/>
    <w:uiPriority w:val="99"/>
    <w:locked/>
    <w:rsid w:val="00DD7321"/>
    <w:rPr>
      <w:rFonts w:ascii="Times New Roman" w:hAnsi="Times New Roman" w:cs="Times New Roman"/>
      <w:sz w:val="20"/>
      <w:lang w:eastAsia="pl-PL"/>
    </w:rPr>
  </w:style>
  <w:style w:type="character" w:customStyle="1" w:styleId="TekstprzypisuZnakZnakZnak">
    <w:name w:val="Tekst przypisu Znak Znak Znak"/>
    <w:uiPriority w:val="99"/>
    <w:semiHidden/>
    <w:locked/>
    <w:rsid w:val="00DD7321"/>
    <w:rPr>
      <w:sz w:val="20"/>
    </w:rPr>
  </w:style>
  <w:style w:type="character" w:styleId="FootnoteReference">
    <w:name w:val="footnote reference"/>
    <w:basedOn w:val="DefaultParagraphFont"/>
    <w:uiPriority w:val="99"/>
    <w:rsid w:val="00DD7321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rsid w:val="00DD7321"/>
    <w:rPr>
      <w:rFonts w:cs="Times New Roman"/>
      <w:color w:val="0000FF"/>
      <w:u w:val="single"/>
    </w:rPr>
  </w:style>
  <w:style w:type="paragraph" w:customStyle="1" w:styleId="Style7">
    <w:name w:val="Style7"/>
    <w:basedOn w:val="Normal"/>
    <w:uiPriority w:val="99"/>
    <w:rsid w:val="00DD7321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"/>
    <w:uiPriority w:val="99"/>
    <w:rsid w:val="00DD7321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"/>
    <w:uiPriority w:val="99"/>
    <w:rsid w:val="00DD7321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"/>
    <w:uiPriority w:val="99"/>
    <w:rsid w:val="00DD7321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"/>
    <w:uiPriority w:val="99"/>
    <w:rsid w:val="00DD7321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"/>
    <w:uiPriority w:val="99"/>
    <w:rsid w:val="00DD7321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"/>
    <w:uiPriority w:val="99"/>
    <w:rsid w:val="00DD7321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"/>
    <w:uiPriority w:val="99"/>
    <w:rsid w:val="00DD7321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"/>
    <w:uiPriority w:val="99"/>
    <w:rsid w:val="00DD7321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"/>
    <w:uiPriority w:val="99"/>
    <w:rsid w:val="00DD7321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"/>
    <w:uiPriority w:val="99"/>
    <w:rsid w:val="00DD7321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"/>
    <w:uiPriority w:val="99"/>
    <w:rsid w:val="00DD7321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"/>
    <w:uiPriority w:val="99"/>
    <w:rsid w:val="00DD7321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"/>
    <w:uiPriority w:val="99"/>
    <w:rsid w:val="00DD732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"/>
    <w:uiPriority w:val="99"/>
    <w:rsid w:val="00DD7321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uiPriority w:val="99"/>
    <w:rsid w:val="00DD7321"/>
    <w:rPr>
      <w:rFonts w:ascii="Times New Roman" w:hAnsi="Times New Roman"/>
      <w:b/>
      <w:sz w:val="26"/>
    </w:rPr>
  </w:style>
  <w:style w:type="character" w:customStyle="1" w:styleId="FontStyle77">
    <w:name w:val="Font Style77"/>
    <w:uiPriority w:val="99"/>
    <w:rsid w:val="00DD7321"/>
    <w:rPr>
      <w:rFonts w:ascii="Times New Roman" w:hAnsi="Times New Roman"/>
      <w:sz w:val="18"/>
    </w:rPr>
  </w:style>
  <w:style w:type="character" w:customStyle="1" w:styleId="FontStyle78">
    <w:name w:val="Font Style78"/>
    <w:uiPriority w:val="99"/>
    <w:rsid w:val="00DD7321"/>
    <w:rPr>
      <w:rFonts w:ascii="Times New Roman" w:hAnsi="Times New Roman"/>
      <w:b/>
      <w:sz w:val="18"/>
    </w:rPr>
  </w:style>
  <w:style w:type="character" w:customStyle="1" w:styleId="FontStyle80">
    <w:name w:val="Font Style80"/>
    <w:uiPriority w:val="99"/>
    <w:rsid w:val="00DD7321"/>
    <w:rPr>
      <w:rFonts w:ascii="Times New Roman" w:hAnsi="Times New Roman"/>
      <w:i/>
      <w:sz w:val="18"/>
    </w:rPr>
  </w:style>
  <w:style w:type="character" w:customStyle="1" w:styleId="FontStyle81">
    <w:name w:val="Font Style81"/>
    <w:uiPriority w:val="99"/>
    <w:rsid w:val="00DD7321"/>
    <w:rPr>
      <w:rFonts w:ascii="Times New Roman" w:hAnsi="Times New Roman"/>
      <w:sz w:val="22"/>
    </w:rPr>
  </w:style>
  <w:style w:type="character" w:customStyle="1" w:styleId="FontStyle82">
    <w:name w:val="Font Style82"/>
    <w:uiPriority w:val="99"/>
    <w:rsid w:val="00DD7321"/>
    <w:rPr>
      <w:rFonts w:ascii="Times New Roman" w:hAnsi="Times New Roman"/>
      <w:b/>
      <w:sz w:val="22"/>
    </w:rPr>
  </w:style>
  <w:style w:type="character" w:customStyle="1" w:styleId="FontStyle83">
    <w:name w:val="Font Style83"/>
    <w:uiPriority w:val="99"/>
    <w:rsid w:val="00DD7321"/>
    <w:rPr>
      <w:rFonts w:ascii="Times New Roman" w:hAnsi="Times New Roman"/>
      <w:b/>
      <w:sz w:val="22"/>
    </w:rPr>
  </w:style>
  <w:style w:type="character" w:customStyle="1" w:styleId="ZnakZnak4">
    <w:name w:val="Znak Znak4"/>
    <w:uiPriority w:val="99"/>
    <w:locked/>
    <w:rsid w:val="00DD7321"/>
    <w:rPr>
      <w:rFonts w:ascii="Courier New" w:hAnsi="Courier New"/>
      <w:lang w:val="pl-PL" w:eastAsia="pl-PL"/>
    </w:rPr>
  </w:style>
  <w:style w:type="character" w:styleId="FollowedHyperlink">
    <w:name w:val="FollowedHyperlink"/>
    <w:basedOn w:val="DefaultParagraphFont"/>
    <w:uiPriority w:val="99"/>
    <w:semiHidden/>
    <w:rsid w:val="00DD7321"/>
    <w:rPr>
      <w:rFonts w:cs="Times New Roman"/>
      <w:color w:val="800080"/>
      <w:u w:val="single"/>
    </w:rPr>
  </w:style>
  <w:style w:type="paragraph" w:customStyle="1" w:styleId="Akapitzlist1">
    <w:name w:val="Akapit z listą1"/>
    <w:basedOn w:val="Normal"/>
    <w:uiPriority w:val="99"/>
    <w:rsid w:val="00DD7321"/>
    <w:pPr>
      <w:ind w:left="708"/>
    </w:pPr>
  </w:style>
  <w:style w:type="character" w:customStyle="1" w:styleId="ZnakZnak41">
    <w:name w:val="Znak Znak41"/>
    <w:uiPriority w:val="99"/>
    <w:semiHidden/>
    <w:locked/>
    <w:rsid w:val="00DD7321"/>
    <w:rPr>
      <w:rFonts w:ascii="Courier New" w:hAnsi="Courier New"/>
      <w:lang w:val="pl-PL" w:eastAsia="pl-PL"/>
    </w:rPr>
  </w:style>
  <w:style w:type="paragraph" w:customStyle="1" w:styleId="Style27">
    <w:name w:val="Style27"/>
    <w:basedOn w:val="Normal"/>
    <w:uiPriority w:val="99"/>
    <w:rsid w:val="00DD732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"/>
    <w:uiPriority w:val="99"/>
    <w:rsid w:val="00DD7321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rsid w:val="00DD7321"/>
    <w:rPr>
      <w:rFonts w:eastAsia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D7321"/>
    <w:rPr>
      <w:rFonts w:ascii="Times New Roman" w:hAnsi="Times New Roman" w:cs="Times New Roman"/>
      <w:sz w:val="20"/>
      <w:lang w:eastAsia="pl-PL"/>
    </w:rPr>
  </w:style>
  <w:style w:type="character" w:customStyle="1" w:styleId="ZnakZnak23">
    <w:name w:val="Znak Znak23"/>
    <w:uiPriority w:val="99"/>
    <w:locked/>
    <w:rsid w:val="00DD7321"/>
  </w:style>
  <w:style w:type="character" w:styleId="EndnoteReference">
    <w:name w:val="endnote reference"/>
    <w:basedOn w:val="DefaultParagraphFont"/>
    <w:uiPriority w:val="99"/>
    <w:semiHidden/>
    <w:rsid w:val="00DD7321"/>
    <w:rPr>
      <w:rFonts w:cs="Times New Roman"/>
      <w:vertAlign w:val="superscript"/>
    </w:rPr>
  </w:style>
  <w:style w:type="paragraph" w:styleId="ListParagraph">
    <w:name w:val="List Paragraph"/>
    <w:basedOn w:val="Normal"/>
    <w:link w:val="ListParagraphChar"/>
    <w:uiPriority w:val="99"/>
    <w:qFormat/>
    <w:rsid w:val="00DD7321"/>
    <w:pPr>
      <w:spacing w:line="276" w:lineRule="auto"/>
      <w:ind w:left="720"/>
    </w:pPr>
    <w:rPr>
      <w:rFonts w:ascii="Arial" w:eastAsia="Calibri" w:hAnsi="Arial"/>
      <w:sz w:val="20"/>
      <w:szCs w:val="20"/>
    </w:rPr>
  </w:style>
  <w:style w:type="paragraph" w:customStyle="1" w:styleId="Zwykytekst1">
    <w:name w:val="Zwykły tekst1"/>
    <w:basedOn w:val="Normal"/>
    <w:uiPriority w:val="99"/>
    <w:rsid w:val="00DD732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"/>
    <w:uiPriority w:val="99"/>
    <w:rsid w:val="00DD7321"/>
    <w:pPr>
      <w:suppressAutoHyphens/>
      <w:jc w:val="both"/>
    </w:pPr>
    <w:rPr>
      <w:lang w:eastAsia="ar-SA"/>
    </w:rPr>
  </w:style>
  <w:style w:type="table" w:styleId="TableGrid">
    <w:name w:val="Table Grid"/>
    <w:basedOn w:val="TableNormal"/>
    <w:uiPriority w:val="99"/>
    <w:rsid w:val="00DD732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DD7321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"/>
    <w:uiPriority w:val="99"/>
    <w:rsid w:val="00DD7321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"/>
    <w:uiPriority w:val="99"/>
    <w:rsid w:val="00DD7321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"/>
    <w:uiPriority w:val="99"/>
    <w:rsid w:val="00DD7321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DD7321"/>
    <w:rPr>
      <w:rFonts w:ascii="Verdana" w:hAnsi="Verdana"/>
      <w:b/>
      <w:sz w:val="14"/>
    </w:rPr>
  </w:style>
  <w:style w:type="character" w:customStyle="1" w:styleId="FontStyle184">
    <w:name w:val="Font Style184"/>
    <w:uiPriority w:val="99"/>
    <w:rsid w:val="00DD7321"/>
    <w:rPr>
      <w:rFonts w:ascii="Verdana" w:hAnsi="Verdana"/>
      <w:sz w:val="14"/>
    </w:rPr>
  </w:style>
  <w:style w:type="paragraph" w:styleId="Revision">
    <w:name w:val="Revision"/>
    <w:hidden/>
    <w:uiPriority w:val="99"/>
    <w:semiHidden/>
    <w:rsid w:val="00DD7321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DD7321"/>
    <w:pPr>
      <w:keepNext/>
      <w:suppressAutoHyphens/>
      <w:spacing w:before="240" w:after="120"/>
      <w:jc w:val="center"/>
    </w:pPr>
    <w:rPr>
      <w:rFonts w:ascii="Arial" w:eastAsia="Calibri" w:hAnsi="Arial"/>
      <w:i/>
      <w:sz w:val="28"/>
      <w:szCs w:val="20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D7321"/>
    <w:rPr>
      <w:rFonts w:ascii="Arial" w:hAnsi="Arial" w:cs="Times New Roman"/>
      <w:i/>
      <w:sz w:val="28"/>
      <w:lang w:eastAsia="ar-SA" w:bidi="ar-SA"/>
    </w:rPr>
  </w:style>
  <w:style w:type="character" w:customStyle="1" w:styleId="ListParagraphChar">
    <w:name w:val="List Paragraph Char"/>
    <w:link w:val="ListParagraph"/>
    <w:uiPriority w:val="99"/>
    <w:locked/>
    <w:rsid w:val="00DD7321"/>
    <w:rPr>
      <w:rFonts w:ascii="Arial" w:hAnsi="Arial"/>
    </w:rPr>
  </w:style>
  <w:style w:type="paragraph" w:customStyle="1" w:styleId="Tekstpodstawowy21">
    <w:name w:val="Tekst podstawowy 21"/>
    <w:basedOn w:val="Normal"/>
    <w:uiPriority w:val="99"/>
    <w:rsid w:val="00DD7321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SubtleEmphasis">
    <w:name w:val="Subtle Emphasis"/>
    <w:basedOn w:val="DefaultParagraphFont"/>
    <w:uiPriority w:val="99"/>
    <w:qFormat/>
    <w:rsid w:val="00DD7321"/>
    <w:rPr>
      <w:rFonts w:cs="Times New Roman"/>
      <w:i/>
      <w:color w:val="808080"/>
    </w:rPr>
  </w:style>
  <w:style w:type="paragraph" w:customStyle="1" w:styleId="Tekstprzypisukocowego2">
    <w:name w:val="Tekst przypisu końcowego2"/>
    <w:basedOn w:val="Normal"/>
    <w:uiPriority w:val="99"/>
    <w:rsid w:val="006E6EC9"/>
    <w:pPr>
      <w:spacing w:before="120"/>
    </w:pPr>
    <w:rPr>
      <w:sz w:val="20"/>
      <w:szCs w:val="20"/>
    </w:rPr>
  </w:style>
  <w:style w:type="paragraph" w:customStyle="1" w:styleId="FR1">
    <w:name w:val="FR1"/>
    <w:uiPriority w:val="99"/>
    <w:rsid w:val="00FE7C1C"/>
    <w:pPr>
      <w:widowControl w:val="0"/>
      <w:autoSpaceDE w:val="0"/>
      <w:autoSpaceDN w:val="0"/>
      <w:adjustRightInd w:val="0"/>
      <w:spacing w:before="260"/>
      <w:ind w:left="80"/>
    </w:pPr>
    <w:rPr>
      <w:rFonts w:ascii="Times New Roman" w:eastAsia="Times New Roman" w:hAnsi="Times New Roman"/>
      <w:noProof/>
      <w:sz w:val="24"/>
      <w:szCs w:val="24"/>
    </w:rPr>
  </w:style>
  <w:style w:type="character" w:customStyle="1" w:styleId="dane1">
    <w:name w:val="dane1"/>
    <w:uiPriority w:val="99"/>
    <w:rsid w:val="0055517A"/>
    <w:rPr>
      <w:color w:val="0000CD"/>
    </w:rPr>
  </w:style>
  <w:style w:type="paragraph" w:customStyle="1" w:styleId="Default">
    <w:name w:val="Default"/>
    <w:uiPriority w:val="99"/>
    <w:rsid w:val="00994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2207">
    <w:name w:val="Font Style2207"/>
    <w:uiPriority w:val="99"/>
    <w:rsid w:val="004936CA"/>
    <w:rPr>
      <w:rFonts w:ascii="Segoe UI" w:hAnsi="Segoe UI"/>
      <w:color w:val="000000"/>
      <w:sz w:val="20"/>
    </w:rPr>
  </w:style>
  <w:style w:type="character" w:customStyle="1" w:styleId="FontStyle1843">
    <w:name w:val="Font Style1843"/>
    <w:uiPriority w:val="99"/>
    <w:rsid w:val="004936CA"/>
    <w:rPr>
      <w:rFonts w:ascii="Segoe UI" w:hAnsi="Segoe UI"/>
      <w:b/>
      <w:color w:val="000000"/>
      <w:sz w:val="20"/>
    </w:rPr>
  </w:style>
  <w:style w:type="paragraph" w:customStyle="1" w:styleId="Style8">
    <w:name w:val="Style8"/>
    <w:basedOn w:val="Normal"/>
    <w:uiPriority w:val="99"/>
    <w:rsid w:val="004936CA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hAnsi="Segoe UI" w:cs="Segoe UI"/>
    </w:rPr>
  </w:style>
  <w:style w:type="character" w:customStyle="1" w:styleId="FontStyle1845">
    <w:name w:val="Font Style1845"/>
    <w:uiPriority w:val="99"/>
    <w:rsid w:val="004936CA"/>
    <w:rPr>
      <w:rFonts w:ascii="Segoe UI" w:hAnsi="Segoe UI"/>
      <w:i/>
      <w:color w:val="000000"/>
      <w:sz w:val="20"/>
    </w:rPr>
  </w:style>
  <w:style w:type="character" w:customStyle="1" w:styleId="FontStyle3319">
    <w:name w:val="Font Style3319"/>
    <w:uiPriority w:val="99"/>
    <w:rsid w:val="004936CA"/>
    <w:rPr>
      <w:rFonts w:ascii="Segoe UI" w:hAnsi="Segoe UI"/>
      <w:i/>
      <w:color w:val="000000"/>
      <w:sz w:val="16"/>
    </w:rPr>
  </w:style>
  <w:style w:type="paragraph" w:customStyle="1" w:styleId="Style140">
    <w:name w:val="Style140"/>
    <w:basedOn w:val="Normal"/>
    <w:uiPriority w:val="99"/>
    <w:rsid w:val="004936CA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hAnsi="Segoe UI" w:cs="Segoe UI"/>
    </w:rPr>
  </w:style>
  <w:style w:type="paragraph" w:customStyle="1" w:styleId="Style432">
    <w:name w:val="Style432"/>
    <w:basedOn w:val="Normal"/>
    <w:uiPriority w:val="99"/>
    <w:rsid w:val="004936CA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hAnsi="Segoe UI" w:cs="Segoe UI"/>
    </w:rPr>
  </w:style>
  <w:style w:type="character" w:customStyle="1" w:styleId="FontStyle3321">
    <w:name w:val="Font Style3321"/>
    <w:uiPriority w:val="99"/>
    <w:rsid w:val="004936CA"/>
    <w:rPr>
      <w:rFonts w:ascii="MS Reference Sans Serif" w:hAnsi="MS Reference Sans Serif"/>
      <w:b/>
      <w:i/>
      <w:color w:val="000000"/>
      <w:spacing w:val="10"/>
      <w:sz w:val="14"/>
    </w:rPr>
  </w:style>
  <w:style w:type="paragraph" w:customStyle="1" w:styleId="Tekstpodstawowy23">
    <w:name w:val="Tekst podstawowy 23"/>
    <w:basedOn w:val="Normal"/>
    <w:uiPriority w:val="99"/>
    <w:rsid w:val="00F37EE6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character" w:customStyle="1" w:styleId="Bodytext0">
    <w:name w:val="Body text_"/>
    <w:link w:val="BodyText20"/>
    <w:uiPriority w:val="99"/>
    <w:locked/>
    <w:rsid w:val="0012141E"/>
    <w:rPr>
      <w:rFonts w:ascii="MS Reference Sans Serif" w:hAnsi="MS Reference Sans Serif"/>
      <w:shd w:val="clear" w:color="auto" w:fill="FFFFFF"/>
    </w:rPr>
  </w:style>
  <w:style w:type="paragraph" w:customStyle="1" w:styleId="BodyText20">
    <w:name w:val="Body Text2"/>
    <w:basedOn w:val="Normal"/>
    <w:link w:val="Bodytext0"/>
    <w:uiPriority w:val="99"/>
    <w:rsid w:val="0012141E"/>
    <w:pPr>
      <w:shd w:val="clear" w:color="auto" w:fill="FFFFFF"/>
      <w:spacing w:before="720" w:after="420" w:line="240" w:lineRule="atLeast"/>
      <w:ind w:hanging="700"/>
    </w:pPr>
    <w:rPr>
      <w:rFonts w:ascii="MS Reference Sans Serif" w:eastAsia="Calibri" w:hAnsi="MS Reference Sans Serif"/>
      <w:sz w:val="20"/>
      <w:szCs w:val="20"/>
    </w:rPr>
  </w:style>
  <w:style w:type="paragraph" w:customStyle="1" w:styleId="Akapitzlist2">
    <w:name w:val="Akapit z listą2"/>
    <w:basedOn w:val="Normal"/>
    <w:link w:val="AkapitzlistZnak"/>
    <w:uiPriority w:val="99"/>
    <w:rsid w:val="00BB6D41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0"/>
      <w:lang w:eastAsia="ar-SA"/>
    </w:rPr>
  </w:style>
  <w:style w:type="character" w:customStyle="1" w:styleId="AkapitzlistZnak">
    <w:name w:val="Akapit z listą Znak"/>
    <w:link w:val="Akapitzlist2"/>
    <w:uiPriority w:val="99"/>
    <w:locked/>
    <w:rsid w:val="00BB6D41"/>
    <w:rPr>
      <w:rFonts w:ascii="Calibri" w:hAnsi="Calibri"/>
      <w:sz w:val="22"/>
      <w:lang w:val="pl-PL" w:eastAsia="ar-SA" w:bidi="ar-SA"/>
    </w:rPr>
  </w:style>
  <w:style w:type="paragraph" w:styleId="Caption">
    <w:name w:val="caption"/>
    <w:basedOn w:val="Normal"/>
    <w:next w:val="Normal"/>
    <w:uiPriority w:val="99"/>
    <w:qFormat/>
    <w:locked/>
    <w:rsid w:val="00C2611F"/>
    <w:rPr>
      <w:rFonts w:eastAsia="Calibri"/>
      <w:szCs w:val="20"/>
    </w:rPr>
  </w:style>
  <w:style w:type="paragraph" w:styleId="List4">
    <w:name w:val="List 4"/>
    <w:basedOn w:val="Normal"/>
    <w:uiPriority w:val="99"/>
    <w:locked/>
    <w:rsid w:val="00CD3721"/>
    <w:pPr>
      <w:ind w:left="1132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98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2471</Words>
  <Characters>14828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 W KONINIE</dc:title>
  <dc:subject/>
  <dc:creator>Uzytkownik</dc:creator>
  <cp:keywords/>
  <dc:description/>
  <cp:lastModifiedBy>Przetargi</cp:lastModifiedBy>
  <cp:revision>2</cp:revision>
  <cp:lastPrinted>2020-10-29T06:56:00Z</cp:lastPrinted>
  <dcterms:created xsi:type="dcterms:W3CDTF">2020-11-03T09:45:00Z</dcterms:created>
  <dcterms:modified xsi:type="dcterms:W3CDTF">2020-11-03T09:45:00Z</dcterms:modified>
</cp:coreProperties>
</file>